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8a6933" w14:textId="e8a693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көрсетілетін қызметтер тізілімін бекіту туралы</w:t>
      </w:r>
    </w:p>
    <w:p>
      <w:pPr>
        <w:spacing w:after="0"/>
        <w:ind w:left="0"/>
        <w:jc w:val="both"/>
      </w:pPr>
      <w:r>
        <w:rPr>
          <w:rFonts w:ascii="Times New Roman"/>
          <w:b w:val="false"/>
          <w:i w:val="false"/>
          <w:color w:val="000000"/>
          <w:sz w:val="28"/>
        </w:rPr>
        <w:t>Қазақстан Республикасының Цифрлық даму, инновациялар және аэроғарыш өнеркәсібі министрінің м.а. 2020 жылғы 31 қаңтардағы № 39/НҚ бұйрығы. Қазақстан Республикасының Әділет министрлігінде 2020 жылғы 5 ақпанда № 19982 болып тіркелді</w:t>
      </w:r>
    </w:p>
    <w:p>
      <w:pPr>
        <w:spacing w:after="0"/>
        <w:ind w:left="0"/>
        <w:jc w:val="left"/>
      </w:pPr>
      <w:r>
        <w:rPr>
          <w:rFonts w:ascii="Times New Roman"/>
          <w:b w:val="false"/>
          <w:i w:val="false"/>
          <w:color w:val="000000"/>
          <w:sz w:val="28"/>
        </w:rPr>
        <w:t xml:space="preserve">      </w:t>
      </w:r>
      <w:r>
        <w:rPr>
          <w:rFonts w:ascii="Times New Roman"/>
          <w:b w:val="false"/>
          <w:i w:val="false"/>
          <w:color w:val="000000"/>
          <w:sz w:val="28"/>
        </w:rPr>
        <w:t xml:space="preserve">"Мемлекеттік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8-бабының</w:t>
      </w:r>
      <w:r>
        <w:rPr>
          <w:rFonts w:ascii="Times New Roman"/>
          <w:b w:val="false"/>
          <w:i w:val="false"/>
          <w:color w:val="000000"/>
          <w:sz w:val="28"/>
        </w:rPr>
        <w:t xml:space="preserve"> 2-1) тармақшасына сәйкес БҰЙЫРАМЫН:</w:t>
      </w:r>
      <w:r>
        <w:br/>
      </w:r>
      <w:r>
        <w:rPr>
          <w:rFonts w:ascii="Times New Roman"/>
          <w:b w:val="false"/>
          <w:i w:val="false"/>
          <w:color w:val="000000"/>
          <w:sz w:val="28"/>
        </w:rPr>
        <w:t xml:space="preserve">
      </w:t>
      </w:r>
      <w:r>
        <w:rPr>
          <w:rFonts w:ascii="Times New Roman"/>
          <w:b w:val="false"/>
          <w:i w:val="false"/>
          <w:color w:val="000000"/>
          <w:sz w:val="28"/>
        </w:rPr>
        <w:t xml:space="preserve">1. Қоса беріліп отырған Мемлекеттік көрсетілетін қызметтер </w:t>
      </w:r>
      <w:r>
        <w:rPr>
          <w:rFonts w:ascii="Times New Roman"/>
          <w:b w:val="false"/>
          <w:i w:val="false"/>
          <w:color w:val="000000"/>
          <w:sz w:val="28"/>
        </w:rPr>
        <w:t>тізілімін</w:t>
      </w:r>
      <w:r>
        <w:rPr>
          <w:rFonts w:ascii="Times New Roman"/>
          <w:b w:val="false"/>
          <w:i w:val="false"/>
          <w:color w:val="000000"/>
          <w:sz w:val="28"/>
        </w:rPr>
        <w:t xml:space="preserve"> бекітілсін.</w:t>
      </w:r>
      <w:r>
        <w:br/>
      </w:r>
      <w:r>
        <w:rPr>
          <w:rFonts w:ascii="Times New Roman"/>
          <w:b w:val="false"/>
          <w:i w:val="false"/>
          <w:color w:val="000000"/>
          <w:sz w:val="28"/>
        </w:rPr>
        <w:t xml:space="preserve">
      </w:t>
      </w:r>
      <w:r>
        <w:rPr>
          <w:rFonts w:ascii="Times New Roman"/>
          <w:b w:val="false"/>
          <w:i w:val="false"/>
          <w:color w:val="000000"/>
          <w:sz w:val="28"/>
        </w:rPr>
        <w:t>2. Қазақстан Республикасы Цифрлық даму, инновациялар және аэроғарыш өнеркәсібі министрлігінің Мемлекеттік көрсетілетін қызметтерді комитетіне:</w:t>
      </w:r>
      <w:r>
        <w:br/>
      </w:r>
      <w:r>
        <w:rPr>
          <w:rFonts w:ascii="Times New Roman"/>
          <w:b w:val="false"/>
          <w:i w:val="false"/>
          <w:color w:val="000000"/>
          <w:sz w:val="28"/>
        </w:rPr>
        <w:t xml:space="preserve">
      </w:t>
      </w:r>
      <w:r>
        <w:rPr>
          <w:rFonts w:ascii="Times New Roman"/>
          <w:b w:val="false"/>
          <w:i w:val="false"/>
          <w:color w:val="000000"/>
          <w:sz w:val="28"/>
        </w:rPr>
        <w:t>1) осы бұйрықты Қазақстан Республикасы Әділет министрлігінде мемлекеттік тіркеуді;</w:t>
      </w:r>
      <w:r>
        <w:br/>
      </w:r>
      <w:r>
        <w:rPr>
          <w:rFonts w:ascii="Times New Roman"/>
          <w:b w:val="false"/>
          <w:i w:val="false"/>
          <w:color w:val="000000"/>
          <w:sz w:val="28"/>
        </w:rPr>
        <w:t xml:space="preserve">
      </w:t>
      </w:r>
      <w:r>
        <w:rPr>
          <w:rFonts w:ascii="Times New Roman"/>
          <w:b w:val="false"/>
          <w:i w:val="false"/>
          <w:color w:val="000000"/>
          <w:sz w:val="28"/>
        </w:rPr>
        <w:t>2) осы бұйрықты Қазақстан Республикасы Цифрлық даму, инновациялар және аэроғарыш өнеркәсібі министрлігінің интернет-ресурсында орналастыруды;</w:t>
      </w:r>
      <w:r>
        <w:br/>
      </w:r>
      <w:r>
        <w:rPr>
          <w:rFonts w:ascii="Times New Roman"/>
          <w:b w:val="false"/>
          <w:i w:val="false"/>
          <w:color w:val="000000"/>
          <w:sz w:val="28"/>
        </w:rPr>
        <w:t xml:space="preserve">
      </w:t>
      </w:r>
      <w:r>
        <w:rPr>
          <w:rFonts w:ascii="Times New Roman"/>
          <w:b w:val="false"/>
          <w:i w:val="false"/>
          <w:color w:val="000000"/>
          <w:sz w:val="28"/>
        </w:rPr>
        <w:t xml:space="preserve">3) осы бұйрық мемлекеттік тіркелгеннен кейін он жұмыс күні ішінде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Қазақстан Республикасы Цифрлық даму, инновациялар және аэроғарыш өнеркәсібі министрлігінің Заң департаментіне ұсынуды қамтамасыз етсін.</w:t>
      </w:r>
      <w:r>
        <w:br/>
      </w:r>
      <w:r>
        <w:rPr>
          <w:rFonts w:ascii="Times New Roman"/>
          <w:b w:val="false"/>
          <w:i w:val="false"/>
          <w:color w:val="000000"/>
          <w:sz w:val="28"/>
        </w:rPr>
        <w:t xml:space="preserve">
      </w:t>
      </w:r>
      <w:r>
        <w:rPr>
          <w:rFonts w:ascii="Times New Roman"/>
          <w:b w:val="false"/>
          <w:i w:val="false"/>
          <w:color w:val="000000"/>
          <w:sz w:val="28"/>
        </w:rPr>
        <w:t>3. Осы бұйрықтың орындалуын бақылау жетекшілік ететін Қазақстан Республикасының Цифрлық даму, инновациялар және аэроғарыш өнеркәсібі вице-министріне жүктелсін.</w:t>
      </w:r>
      <w:r>
        <w:br/>
      </w:r>
      <w:r>
        <w:rPr>
          <w:rFonts w:ascii="Times New Roman"/>
          <w:b w:val="false"/>
          <w:i w:val="false"/>
          <w:color w:val="000000"/>
          <w:sz w:val="28"/>
        </w:rPr>
        <w:t xml:space="preserve">
      </w:t>
      </w:r>
      <w:r>
        <w:rPr>
          <w:rFonts w:ascii="Times New Roman"/>
          <w:b w:val="false"/>
          <w:i w:val="false"/>
          <w:color w:val="000000"/>
          <w:sz w:val="28"/>
        </w:rPr>
        <w:t>4. Осы бұйрық оның алғашқы ресми жарияланғанынан кейін күнтізбелік он күн өткен соң қолданысқа енгізіледі.</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Цифрлық даму, инновациялар және </w:t>
            </w:r>
            <w:r>
              <w:br/>
            </w:r>
            <w:r>
              <w:rPr>
                <w:rFonts w:ascii="Times New Roman"/>
                <w:b w:val="false"/>
                <w:i/>
                <w:color w:val="000000"/>
                <w:sz w:val="20"/>
              </w:rPr>
              <w:t>аэроғарыш өнеркәсібі министрінің м.а.</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Батырқожа</w:t>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Цифрлық даму, инновациялар</w:t>
            </w:r>
            <w:r>
              <w:br/>
            </w:r>
            <w:r>
              <w:rPr>
                <w:rFonts w:ascii="Times New Roman"/>
                <w:b w:val="false"/>
                <w:i w:val="false"/>
                <w:color w:val="000000"/>
                <w:sz w:val="20"/>
              </w:rPr>
              <w:t>және аэроғарыш өнеркәсібі</w:t>
            </w:r>
            <w:r>
              <w:br/>
            </w:r>
            <w:r>
              <w:rPr>
                <w:rFonts w:ascii="Times New Roman"/>
                <w:b w:val="false"/>
                <w:i w:val="false"/>
                <w:color w:val="000000"/>
                <w:sz w:val="20"/>
              </w:rPr>
              <w:t>министрінің м.а.</w:t>
            </w:r>
            <w:r>
              <w:br/>
            </w:r>
            <w:r>
              <w:rPr>
                <w:rFonts w:ascii="Times New Roman"/>
                <w:b w:val="false"/>
                <w:i w:val="false"/>
                <w:color w:val="000000"/>
                <w:sz w:val="20"/>
              </w:rPr>
              <w:t>2020 жылғы 31 қаңтары</w:t>
            </w:r>
            <w:r>
              <w:br/>
            </w:r>
            <w:r>
              <w:rPr>
                <w:rFonts w:ascii="Times New Roman"/>
                <w:b w:val="false"/>
                <w:i w:val="false"/>
                <w:color w:val="000000"/>
                <w:sz w:val="20"/>
              </w:rPr>
              <w:t xml:space="preserve">№ 39/НҚ бұйрығымен </w:t>
            </w:r>
            <w:r>
              <w:br/>
            </w:r>
            <w:r>
              <w:rPr>
                <w:rFonts w:ascii="Times New Roman"/>
                <w:b w:val="false"/>
                <w:i w:val="false"/>
                <w:color w:val="000000"/>
                <w:sz w:val="20"/>
              </w:rPr>
              <w:t>бекітілген</w:t>
            </w:r>
          </w:p>
        </w:tc>
      </w:tr>
    </w:tbl>
    <w:bookmarkStart w:name="z10" w:id="0"/>
    <w:p>
      <w:pPr>
        <w:spacing w:after="0"/>
        <w:ind w:left="0"/>
        <w:jc w:val="left"/>
      </w:pPr>
      <w:r>
        <w:rPr>
          <w:rFonts w:ascii="Times New Roman"/>
          <w:b/>
          <w:i w:val="false"/>
          <w:color w:val="000000"/>
        </w:rPr>
        <w:t xml:space="preserve"> Мемлекеттік көрсетілетін қызметтер тізілімі</w:t>
      </w:r>
    </w:p>
    <w:bookmarkEnd w:id="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21"/>
        <w:gridCol w:w="311"/>
        <w:gridCol w:w="311"/>
        <w:gridCol w:w="315"/>
        <w:gridCol w:w="1110"/>
        <w:gridCol w:w="3"/>
        <w:gridCol w:w="4"/>
        <w:gridCol w:w="4"/>
        <w:gridCol w:w="328"/>
        <w:gridCol w:w="1051"/>
        <w:gridCol w:w="1030"/>
        <w:gridCol w:w="1005"/>
        <w:gridCol w:w="3"/>
        <w:gridCol w:w="5"/>
        <w:gridCol w:w="5"/>
        <w:gridCol w:w="5"/>
        <w:gridCol w:w="499"/>
        <w:gridCol w:w="191"/>
        <w:gridCol w:w="191"/>
        <w:gridCol w:w="2"/>
        <w:gridCol w:w="119"/>
        <w:gridCol w:w="1895"/>
        <w:gridCol w:w="1"/>
        <w:gridCol w:w="3"/>
        <w:gridCol w:w="1"/>
        <w:gridCol w:w="1"/>
        <w:gridCol w:w="1578"/>
        <w:gridCol w:w="926"/>
        <w:gridCol w:w="455"/>
        <w:gridCol w:w="62"/>
        <w:gridCol w:w="66"/>
        <w:gridCol w:w="299"/>
      </w:tblGrid>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Р/с №</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көрсетілетін қызметтің коды</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көрсетілетін қызметтің атауы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Көрсетілетін қызметті алушы (жеке және (немесе) заңды тұлға) туралы мәліметтер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қызмет көрсету тәртібін айқындайтын заңға тәуелді нормативтік құқықтық актіні әзірлейтін орталық мемлекеттік органның атауы</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Көрсетілетін қызметті берушінің атауы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Өтініштер қабылдауды және мемлекеттік қызмет көрсету нәтижелерін беруді жүзеге асыратын ұйымдардың атаулары және (немесе) "электрондық үкіметтің" веб-порталын көрсету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қызметті көрсету нысаны (электронды/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001. Құжаттандыру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00101. Жеке басты куәландыратын құжаттарды/анықтамаларды және мәртебе алу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азаматтарына паспорттар, жеке куәліктер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Әскерге шақырылғандарға шақыру учаскелеріне тіркеу туралы куәліктер және куәліктердің телнұсқаларын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Қорғанысминінің жергілікті әскери басқару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Запастағы офицерлерге, сержанттарға, сарбаздарға әскери билеттер (әскери билеттердің орнына уақытша куәліктер) немесе олардың телнұсқаларын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Қорғанысминінің жергілікті әскери басқару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Ұлы Отан соғысының қатысушыларына куәліктер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Сотталғандығы болуы не болмауы туралы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БП</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БП ҚСАЕК, БП ҚСАЕК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Құжаттарды қабылдау және оларды Қазақстан Республикасының шет елдерде жүрген азаматтарына паспорттар жасауға жіберу және олардың паспорттарына қажетті жазбалар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 ІІМ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Жеңілдігі бар тұлғаларға (Ұлы Отан соғысына қатысушыларға, Чернобыль авариясын жоюшыларға, жауынгер-интернационалистерге)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Әскери қызмет өткеруді растау туралы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Азаматтың әскери қызметке қатынасы туралы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Шекара маңындағы аумақтың елді мекенінде тұрақты тұратын жері бойынша тіркелуін растайтын мәліметтерді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Азаматтарды әскери-техникалық және басқа да әскери мамандықтар бойынша даярлау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00101014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Бас прокуратурасының Құқықтық статистика және арнайы есепке алу жөніндегі комитетінің есептері бойынша тұлғаның әкімшілік құқық бұзушылық жасағаны туралы мәлімет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БП</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ҚР БП Құқықтық статистика және арнайы есепке алу жөніндегі комитеті және оның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00101015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Республикасынан тыс жерлерге тұрақты тұру үшін шығатын азаматтарға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Қорғанысминінің жергілікті әскери басқару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00102. Кәсіпкерлік қызметпен байланысты емес құқықтарды қамтамасыз ететін құжаттарды алу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00102001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Жүргізуші куәліктерін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00102002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мелиорациялық және жол-құрылыс машиналары мен механизмдерін, сондай-ақ өтімділігі жоғары арнайы машиналарды мемлекеттік тіркеу (қайта тіркеу), тіркеу есебінен алу және олар үшін тіркеу құжатын (телнұсқасын) және мемлекеттік нөмірлік белгі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00102003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Өздігінен жүретін шағын көлемді кемені жүргізу құқығына куәлікті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00102004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Кемелердің командалық құрамының адамдарына диплом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00102005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теңізшісінің жеке куәлігін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Порттың теңіз әкімшілігі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00102006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Теңізде жүзу кітапшасын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002. Жеке тұлғалар мен азаматтарды тіркеу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00201. Жеке тұлғаларды тіркеу/мәртебесін, тұрғылықты жерін, Т.А.Ә. және басқа деректерін ауыстыру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халқын тұрғылықты жері бойынша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халқын тұрғылықты жері бойынша тіркеу есебінен шығару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азаматтығын алуды, қалпына келтіруді және одан шығуды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Атын, әкесінің атын, тегін ауыстыруды тіркеу, оның ішінде азаматтық хал актілері жазбаларына өзгерістер, толықтырулар мен түзетулер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Қайтыс болуды тіркеу, оның ішінде азаматтық хал актілері жазбаларына өзгерістер, толықтырулар мен түзетулер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хал актілерінің жазбаларын қалпына келтіру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хал актілерін тіркеу туралы қайталама куәліктер немесе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 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Миссионерлік қызметті жүзеге асыратын тұлғаларды тіркеуді және қайта тіркеуді жүргізу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практикамен айналысатын адамды тіркеу есебі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аудандар, қалалар және қалалардағы аудандар бойынша, арнайы экономикалық аймақтардың аумақтарындағы Қаржыминінің Мемлекеттік кірістер комитетінің аумақтық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Республикасынан тыс жерлерге тұрақты тұру үшін шығуға арналған құжаттарды ресімдеу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Оралман мәртебесін беру немесе ұзарту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 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Әскери міндеттілер мен әскерге шақырылушыларды әскери есепке қою және одан шығару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Қорғанысминінің жергілікті әскери басқару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00201013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хал актілері жазбаларын жою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00201014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Әскери қызметке шақыруды кейінге қалдыру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00201015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Азаматтарды әскери қызметке шақырудан босату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Аудандардың, облыстық маңызы бар қалалардың, 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00202. Шетелде болу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мекемелерінің Қазақстан Республикасының азаматтығынан шығу жөніндегі құжаттарды ресімдеуі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Республикасынан тыс жерге уақытша жұмыстармен кеткен және сол жерде тұрғылықты тұруға ниет білдірген Қазақстан Республикасы азаматтарының құжаттарын қабылдау және жолдау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 ІІМ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Шетелде баланың тууын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w:t>
            </w:r>
            <w:r>
              <w:br/>
            </w:r>
            <w:r>
              <w:rPr>
                <w:rFonts w:ascii="Times New Roman"/>
                <w:b w:val="false"/>
                <w:i w:val="false"/>
                <w:color w:val="000000"/>
                <w:sz w:val="20"/>
              </w:rPr>
              <w:t>
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Шетелде неке қиюды (ерлі-зайыпты болуды)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Шетелде некені (ерлі-зайыптылықты) бұзуды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w:t>
            </w:r>
            <w:r>
              <w:br/>
            </w:r>
            <w:r>
              <w:rPr>
                <w:rFonts w:ascii="Times New Roman"/>
                <w:b w:val="false"/>
                <w:i w:val="false"/>
                <w:color w:val="000000"/>
                <w:sz w:val="20"/>
              </w:rPr>
              <w:t>
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Шетелде атын, әкесінің атын, тегін ауыстыруды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w:t>
            </w:r>
            <w:r>
              <w:br/>
            </w:r>
            <w:r>
              <w:rPr>
                <w:rFonts w:ascii="Times New Roman"/>
                <w:b w:val="false"/>
                <w:i w:val="false"/>
                <w:color w:val="000000"/>
                <w:sz w:val="20"/>
              </w:rPr>
              <w:t>
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Шетелде қайтыс болуды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w:t>
            </w:r>
            <w:r>
              <w:br/>
            </w:r>
            <w:r>
              <w:rPr>
                <w:rFonts w:ascii="Times New Roman"/>
                <w:b w:val="false"/>
                <w:i w:val="false"/>
                <w:color w:val="000000"/>
                <w:sz w:val="20"/>
              </w:rPr>
              <w:t>
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w:t>
            </w:r>
            <w:r>
              <w:br/>
            </w:r>
            <w:r>
              <w:rPr>
                <w:rFonts w:ascii="Times New Roman"/>
                <w:b w:val="false"/>
                <w:i w:val="false"/>
                <w:color w:val="000000"/>
                <w:sz w:val="20"/>
              </w:rPr>
              <w:t>
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Республикасынан тыс жерде тұрақты және уақытша тұратын Қазақстан Республикасы азаматтарын есепке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w:t>
            </w:r>
            <w:r>
              <w:br/>
            </w:r>
            <w:r>
              <w:rPr>
                <w:rFonts w:ascii="Times New Roman"/>
                <w:b w:val="false"/>
                <w:i w:val="false"/>
                <w:color w:val="000000"/>
                <w:sz w:val="20"/>
              </w:rPr>
              <w:t>
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Республикасынан тыс жерде тұрақты және уақытша тұратын Қазақстан Республикасы азаматтарын есептен алу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w:t>
            </w:r>
            <w:r>
              <w:br/>
            </w:r>
            <w:r>
              <w:rPr>
                <w:rFonts w:ascii="Times New Roman"/>
                <w:b w:val="false"/>
                <w:i w:val="false"/>
                <w:color w:val="000000"/>
                <w:sz w:val="20"/>
              </w:rPr>
              <w:t>
сының шетелдегі мекемелері, СІМ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 СІМ,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w:t>
            </w:r>
            <w:r>
              <w:br/>
            </w:r>
            <w:r>
              <w:rPr>
                <w:rFonts w:ascii="Times New Roman"/>
                <w:b w:val="false"/>
                <w:i w:val="false"/>
                <w:color w:val="000000"/>
                <w:sz w:val="20"/>
              </w:rPr>
              <w:t>
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00202012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Жетім балаларды, ата-аналарының қамқорлығынсыз қалған балаларды асырап алуға тілек білдірген,</w:t>
            </w:r>
            <w:r>
              <w:br/>
            </w:r>
            <w:r>
              <w:rPr>
                <w:rFonts w:ascii="Times New Roman"/>
                <w:b w:val="false"/>
                <w:i w:val="false"/>
                <w:color w:val="000000"/>
                <w:sz w:val="20"/>
              </w:rPr>
              <w:t>
Қазақстан Республикасының азаматтары болып табылатын, Қазақстан Республикасынан тыс жерде тұрақты тұратын адамдарды, шетелдіктерді есепке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ҚР шетелдердегі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ҚР шетелдердегі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00203. Қазақстан Республикасына келу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Республикасында босқын мәртебесін беру және ұзарту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 уақытша болатын шетелдіктер мен азаматтығы жоқ адамдарды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Шетелдіктер мен азаматтығы жоқ адамдарға Қазақстан Республикасында тұрақты тұруға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Азаматтығы жоқ адамдарға куәліктер және Қазақстан Республикасында тұрақты тұратын шетелдіктердің тұруына ыхтиярхат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 кіруге және Қазақстан Республикасының аумағы арқылы транзиттік өтуге визалар беру, олардың мерзімін ұзарту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 Қазақстан Республикасының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 Қазақстан Республикасының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Еңбекші көшіп келушіге рұқсаттар беру және ұзарту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бейрезиденті болып табылатын және Қазақстан Республикасының аумағында инвестициялық қызметті жүзеге асыратын тұлғалар үшін инвесторлық визаны алуға өтінішхат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 Инвестициялар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визаларын беру бойынша қабылдаушы тұлғалардың шақыруларын қабылдау және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Қайтып оралуға куәлікті ресімдеу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Жол жүру құжатын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00203011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Республикасына уақытша болатын шетелдіктерге жеке сәйкестендіру нөмірін қалыптастыру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003. Жеке және заңды тұлғаларды тіркеу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00301. Жеке және заңды тұлғаларды тіркеу саласындағы өзге де да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00301001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Салық төлеушілерді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аудандар, қалалар және қалалардағы аудандар бойынша, арнайы экономикалық аймақтардың аумақтарындағы Қаржымині Мемлекеттік кірістер комитетінің аумақтық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00301002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Мерзімді баспасөз басылымдарын, ақпараттық агенттіктерді және желілік басылымдарды есепке қою немесе қайта есепке алу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Ақпарат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00301003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аумағында таратылатын шетелдік мерзімді баспасөз басылымдарын есепке қою, қайта есепке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Ақпарат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00301004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аумағындағы шетелдік діни бірлестіктердің қызметін, шетелдік діни орталықтардың Қазақстан Республикасындағы діни бірлестіктерінің басшыларын тағайындауын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Дін істері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АҚДМ Дін істері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00301005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Қосылған құн салығын төлеушілерді тіркеу есебі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00301007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004. Отбасы және балалар</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00401. Отбасын құру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00401001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Неке қиюды (ерлі-зайыптылықты) тіркеу, оның ішінде азаматтық хал актілері жазбаларына өзгерістер, толықтырулар мен түзетулер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00401002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Некені (ерлі-зайыптылықты) бұзуды тіркеу, оның ішінде азаматтық хал актілері жазбаларына өзгерістер, толықтырулар мен түзетулер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3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00402. Бала туу, қамқоршылық және бала тәрбиелеу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 тууды тіркеу, оның ішінде азаматтық хал актілерінің жазбаларына өзгерістер, толықтырулар мен түзетулер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қаладағы аудандардың,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Қорғаншылық және қамқоршылық жөнінде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Жетім балаға (жетім балаларға) және ата-анасының қамқорлығынсыз қалған балаға (балаларға) қамқоршылық немесе қорғаншылық белгілеу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Кәмелетке толмағандардың мүлкіне иелік ету үшін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Шетелдіктерге асырап алуға берілген Қазақстан Республикасының азаматтары болып табылатын балаларды (қыздарды) есепке алу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Мүмкіндіктері шектеулі балаларды психологиялық-медициналық-педагогикалық тексеру және оларға консультациялық көмек көрсету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Психологиялық-медициналық-педагогикалық консультация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Психологиялық-медициналық-педагогикалық консультация,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Дамуында проблемалары бар балалар мен жасөспірімдерді оңалту және әлеуметтік бейімдеу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Оңалту орталықтары, психологиялық-педагогикалық түзеу кабинеттері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Оңалту орталықтары, психологиялық-педагогикалық түзеу кабинеттері,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 туғанда берілетін және бала күтімі бойынша жәрдемақыларды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 баланы тәрбиелеп отырған анаға немесе әкеге, бала асырап алушыға, қорғаншыға (қамқоршыға) жәрдемақы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Еңбекминінің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Балаға кері әсер етпейтін ата-ана құқықтарынан айырылған ата-аналарға баламен кездесуіне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00402013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"Алтын алқа", "Күміс алқа" алқаларымен наградталған немесе бұрын "Батыр ана" атағын алған, І және ІІ дәрежелі "Ана даңқы" ордендерімен наградталған көп балалы аналарға мемлекеттік жәрдемақыны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w:t>
            </w:r>
            <w:r>
              <w:br/>
            </w:r>
            <w:r>
              <w:rPr>
                <w:rFonts w:ascii="Times New Roman"/>
                <w:b w:val="false"/>
                <w:i w:val="false"/>
                <w:color w:val="000000"/>
                <w:sz w:val="20"/>
              </w:rPr>
              <w:t>
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нің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00402014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 кезінен бірінші топтағы мүгедектің күтіміне байланысты жәрдемақы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Еңбекминінің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00402015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Он жасқа толған баланың пікірін есепке алу туралы қорғаншылар мен қамқоршылар органдарының шешімін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0" w:type="auto"/>
            <w:gridSpan w:val="3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00403. Балаға білім беру және бос уақыт</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Мектепке дейінгі балалар ұйымдарына жіберу үшін мектепке дейінгі жастағы (6 жасқа толмаған) балаларды кезекке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 қаладағы аудандардың, аудандық маңызы бар қалалардың, кенттердің, ауылдардың, ауылдық округтердің әкімдері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аудандардың (облыстық маңызы бар қалалардың) ЖАО, қаладағы аудандардың, аудандық маңызы бар қалалардың,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Мектепке дейінгі білім беру ұйымдарына құжаттарды қабылдау және балаларды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Барлық үлгідегі және типтегі мектепке дейінгі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Барлық үлгідегі және типтегі мектепке дейінгі ұйымдар,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79.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және жалпы орта білім беру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және жалпы орта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және жалпы орта білім беру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және жалпы орта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Арнайы білім беру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Арнайы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Балаларға қосымша білім беру бойынша қосымша білім беру ұйымдарына құжаттар қабылдау және оқуға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Балаларға арналған қосымша білім беру ұйымдары, жалпы орта білім беру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Балаларға арналған қосымша білім беру ұйымдары, жалпы орта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Шалғайдағы ауылдық елді мекендерде тұратын балаларды жалпы білім беру ұйымдарына және кейін үйлеріне тегін тасымалдауды ұсыну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Кент, ауыл, ауылдық округ әкімі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кент, ауыл, ауылдық округ әкімі,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Жалпы білім беретін мектептердегі білім алушылар мен тәрбиеленушілердің жекелеген санаттарын тегін және жеңілдікпен тамақтандыруды ұсыну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қалалардың ЖАО, білім беру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аудандардың және қалалардың ЖАО,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Негізгі орта және жалпы орта білім беру ұйымдарында экстернат нысанында оқытуға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және жоғары білім беру ұйымдарындағы тәрбиеленушілер мен білім алушылардың жекелеген санаттағы азаматтарына, сондай-ақ, қорғаншылық (қамқоршылықтағы) пен патронаттағы тұлғаларына тегін тамақтандыруды ұсыну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 жоғары оқу орындары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техникалық және кәсіптік, орта білімнен кейінгі білім беру ұйымдары, жоғары оқу орындары,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кәсіптік және орта білімнен кейінгі білімі бар кадрларды даярлауға арналған мемлекеттік білім беру тапсырысын орналастыру бойынша конкурсқа құжаттарды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w:t>
            </w:r>
            <w:r>
              <w:br/>
            </w:r>
            <w:r>
              <w:rPr>
                <w:rFonts w:ascii="Times New Roman"/>
                <w:b w:val="false"/>
                <w:i w:val="false"/>
                <w:color w:val="000000"/>
                <w:sz w:val="20"/>
              </w:rPr>
              <w:t>
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89.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00403013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Олимпиадалық резервтің республикалық мамандандырылған мектеп-интернаттары-колледждеріне және спорттағы дарынды балаларға арналған облыстық мектеп-интернаттарына құжаттарды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Олимпиадалық резервтің республикалық мамандандырылған мектеп-интернаттары-колледждері және спорттағы дарынды балаларға арналған облыстық мектеп-интернаттар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Олимпиадалық резервтің республикалық мамандандырылған мектеп-интернаттары-колледждері және спорттағы дарынды балаларға арналған облыстық мектеп-интернаттар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00403014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Балалар-жасөспірімдер спорт мектептеріне, мүгедектерге арналған спорт мектептеріне құжаттарды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Балалар-жасөспірімдер спорт мектептері, мүгедектерге арналған спорт мектептері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Балалар-жасөспірімдер спорт мектептері, мүгедектерге арналған спорт мектептері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00403015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Балаларды жалпы білім беретін оқу орындарының арасында ауыстыру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және жалпы орта білім беру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Бастауыш, негізгі орта және жалпы орта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00403016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Дарынды балалардың "Назарбаев Зияткерлік мектептері" дербес білім беру ұйымдарында оқуы ақысын төлеу үшін Қазақстан Республикасының Тұңғыш Президенті – Елбасының "Өркен" білім беру грантын беруге арналған конкурсқа қатысу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"Назарбаев Зияткерлік мектептері" ДБҰ</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"Назарбаев Зияткерлік мектептері" ДБҰ</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00404. Баланы бағу және қамтамасыз ету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00404001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 балаларды үйде оқытуға жұмсалған шығындарды өтеу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00404002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00404003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Баланы (балаларды) патронаттық тәрбиелеуге беру және патронат тәрбиешілерге берілген баланы (балаларды) асырап-бағуға ақшалай қаражат төлеуді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00404004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 асырап алуға тілек білдірген адамдарды есепке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00404005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 асырап алу агенттігін аккредиттеу немесе аккредиттеу мерзімін ұзарту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Балалардың құқықтарын қорғау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Балалардың құқықтарын қорғау комитеті,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00404006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Жетім баланы және (немесе) ата-анасының қамқорлығынсыз қалған баланы асырап алуға байланысты біржолғы ақшалай төлемді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99.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00404007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Баланы (балаларды) қабылдаушы отбасына тәрбиелеуге беру және оларды асырауға ақшалай қаражат төлеуді тағайындау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005. Мүлік және зияткерлік меншік құқығы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00501. Жылжымалы мүлік</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Міндетті мемлекеттік тіркеуге жатпайтын жылжымалы мүлік кепілдігін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Жылжымалы мүлік кепілінің тізілімінен үзінді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кеме тізілімінде ішкі суда жүзетін кемелерді, "өзен-теңіз" суларында жүзетін кемелерді және оларға құқықтарды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Жалға алынған шетел кемелерінің тізілімінде жалға алынған ішкі суда жүзетін кемелерді және "өзен-теңіз" суларында жүзетін кемелерді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Шағын көлемді кемелерді және оларға құқықтарды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Жылжымалы құрам кепілін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Жылжымалы құрамды мемлекеттік тіркеу (қайта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Көлік құралының сәйкестендіру нөмірі бойынша көлік құралдарының жекелеген түрлерін мемлекеттік тіркеу, есепке алу және есептен шығару, сондай-ақ көлік құралдарын тіркеу туралы куәлік және мемлекеттік тіркеу нөмірлік белгілерін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w:t>
            </w:r>
            <w:r>
              <w:br/>
            </w:r>
            <w:r>
              <w:rPr>
                <w:rFonts w:ascii="Times New Roman"/>
                <w:b w:val="false"/>
                <w:i w:val="false"/>
                <w:color w:val="000000"/>
                <w:sz w:val="20"/>
              </w:rPr>
              <w:t>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мелиорациялық және жол-құрылыс машиналарын, сондай-ақ өтімділігі жоғары арнайы машиналарды мемлекеттік тіркеу (қайта тіркеу), тіркеу есебінен алу және олар үшін тіркеу құжатын (телнұсқасын) және мемлекеттік нөмірлік белгі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109.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Тракторлардың және олардың базасында жасалған өздігінен жүретін шассилер мен механизмдердің, монтаждалған арнайы жабдығы бар тіркемелерді қоса алғанда, олардың тіркемелерінің, өздігінен жүретін ауыл шаруашылығы, мелиоративтік және жол-құрылыс машиналары мен механизмдерінің, жүріп өту мүмкіндігі жоғары арнайы машиналардың кепілін мемлекеттік тіркеу (тіркеуден алу), өзгерістер мен толықтыруларды (оның ішінде, меншік құқығының басқа адамға ауысуы, талап ету құқығын басқаға беру, кейіннен кепілге (қайталама кепілге) салу) және тіркелген кепілдің қолданысын тоқтату, сондай-ақ кепілді мемлекеттік тіркеу туралы куәлікті немесе телнұсқаны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Кеменің, шағын көлемді кеменің, жасалып жатқан кеменің ипотекасын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азаматтық әуе кемелерін мемлекеттік тіркеу туралы куәліктер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Жасалып жатқан кемелер тізілімінде жасалып жатқан кемеге меншік құқығын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Порттың теңіз әкімшілігі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005010165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Кемелерді Теңіз кемелерінің мемлекеттік кеме тізілімінде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Порттың теңіз әкімшілігі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халықаралық мемлекеттік кеме тізілімінде кемелерді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Порттың теңіз әкімшілігі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Қалалық рельстік көліктің көлік құралдарын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Алматы, Павлодар, Өскемен және Теміртау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полиция органдары,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00501018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Көлік құралдарының мемлекеттік тіркеу нөмірлік белгісіне телнұсқа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00502. Жылжымайтын мүлік</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мүлікке құқықтарды (ауыртпалықтарды)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мүлікке құқық белгілейтін құжаттың телнұсқасын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119.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Ғимараттардың, құрылыстардың және (немесе) олардың құрамдастарының жаңадан құрылған жылжымайтын мүлікке сәйкестендіру және техникалық мәліметтерін құқықтық кадастрға енгізу, жылжымайтын мүлік объектілерінің техникалық паспортын және жаңадан құрылған жылжымайтын мүлік объектісіне жүргізілген мемлекеттік техникалық тексеру қорытындысы бойынша сәйкестендіру және техникалық мәліметтердің алшақтығын белгілеу туралы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 объектілерінің техникалық паспортының телнұсқасын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 объектілері жоспарын (схемасын) қоса алғанда, тіркеу органы куәландырған тіркеу ісі құжаттарының көшірмелерін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мүлікке тіркелген құқықтар (ауыртпалықтар) және оның техникалық сипаттамалары туралы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мүліктің болмауы (болуы) туралы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мүлікке тіркелген құқықтар және тоқтатылған құқықтар туралы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Жылжымайтын мүлік иесі (құқық иеленушісі) туралы мәліметті қамтитын техникалық паспортқа қосымшаны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00502010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Кондоминиум объектісін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00503. Зияткерлік меншік</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Авторлық құқықпен қорғалатын объектілерге құқықтардың мемлекеттік тізіліміне мәліметтерді және олардың өзгерістерін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 таңбасын, селекциялық жетістіктерді және өнеркәсіптік меншік объектісін пайдалану құқығын беруді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129.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 таңбасына, селекциялық жетістікке және өнеркәсіптік меншік объектісіне айрықша құқықты беруді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Мүліктік құқықтарды ұжымдық негізде басқаратын ұйымдарды аккредиттеу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Патенттік сенім білдірілген өкілдерді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 таңбасын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 шығарылған жердің атауын пайдалану құқығын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Өнеркәсіптік меншік саласындағы қорғау құжаттарын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Интегралдық микросхемалар топологияларын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 белгілері, тауар шығарылған жерлердің атаулары мемлекеттік тізілімдерінен үзінді көшірмесін ұсыну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w:t>
            </w:r>
            <w:r>
              <w:br/>
            </w:r>
            <w:r>
              <w:rPr>
                <w:rFonts w:ascii="Times New Roman"/>
                <w:b w:val="false"/>
                <w:i w:val="false"/>
                <w:color w:val="000000"/>
                <w:sz w:val="20"/>
              </w:rPr>
              <w:t>
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00503011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Патенттік сенім білдірілген өкіл куәлігін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006. Денсаулық, медицина және денсаулық сақтау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00601. Медициналық көмек</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Алғашқы медициналық-санитариялық көмек көрсететін медициналық ұйымдарға тіркелу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139.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Дәрігердің қабылдауына жазылу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Дәрігерді үйге шақыру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ұйымнан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Еңбекке уақытша жарамсыздық парағын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Уақытша еңбекке жарамсыздық туралы анықтаманы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Стационарлық науқастың медициналық картасынан үзінді көшірме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Стационарлық көмек көрсететін 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Стационарлық көмек көрсететін медициналық ұйымдар,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Транспланттау мақсатында азаматтан қайтыс болғаннан кейін оның тіндерін және (немесе) ағзаларын (ағзалардың бөліктерін) алу мүмкіндігі туралы көзі тірісінде еркін көңіл білдіруіне келісім беру және қайтарып алуды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санитариялық алғашқы көмек көрсететін 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Жедел медициналық көмекті шақыру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Емдеуге жатқызу бюросы порталы арқылы пациенттерге тегін медициналық көмектің кепілдік берілген көлемі шеңберінде стационарға емделуге жатқызуға жіберу жолдамасын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азаматтарын бюджет қаражаты есебінен шетелге емделуге жіберу мүмкіндігіне құжаттарды қабылдау және қарастыру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субъектілері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149.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00601013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Азаматтардың жекелеген санаттарына дәрілік заттарды, бейімделген емдік өнімдерді, медициналық бұйымдарды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Дәрілік заттар мен медициналық бұйымдардың айналысы саласындағы субъектілер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Дәрілік заттар мен медициналық бұйымдардың айналысы саласындағы субъектілер,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00602. Денсаулық сақтау саласындағы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Клиникалық практикаға жіберу үшін маман сертификатын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білімі бар мамандарға біліктілік санатын беру туралы куәлік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Халықтың санитариялық-эпидемиологиялық саламаттылығы саласындағы мамандар үшін біліктілік санатын беру туралы куәлік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ұйымдар қызметінің аккредиттеу стандарттарына сәйкестігін тану мақсатында оларды аккредиттеу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 ДСМ Тауарлар мен көрсетілетін қызметтердің сапасы мен қауіпсіздігін бақылау комитетінің аумақтық департаменттері, денсаулық сақтау саласындағы уәкілетті орган аккредиттеген ұйым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Сот-медициналық, сот-психиатриялық, сот-наркологиялық сарапшыларды аттестаттау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"Сот сараптамасы орталығы" РМҚК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Сот-медициналық, сот-психиатриялық және сот-наркологиялық сараптамалардың белгілі түрін жүргізу құқығына біліктілік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"Сот сараптамасы орталығы" РМҚК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саласы кадрларының біліктілігін арттыру және қайта даярлау туралы құжаттарды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саласындағы білім беру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саласындағы білім беру ұйымдары,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 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00602009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қызметке лицензия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159.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Фармацевтикалық қызметке лицензия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саласында есірткі құралдарының, психотроптық заттар мен прекурсорлардың айналымына байланысты қызметтерге лицензия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Фармакологиялық және дәрілік заттарды, медициналық бұйымдарды клиникалық зерттеуді және (немесе) сынауды жүргізуге рұқсат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Дәрілік затты немесе медициналық бұйымды мемлекеттік тіркеу, қайта тіркеу және оның тіркеу дерекнамасына өзгерістер енгізу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Балалар тамағы өнімдерін, тағамға тағамдық және биологиялық белсенді қоспаларды, генетикалық түрлендірілген объектілерді, бояғыштарды, дезинфекция, дезинсекция және дератизация құралдарын, сумен және тамақ өнімдерімен жанасатын материалдар мен бұйымдарды, адам денсаулығына зиянды әсер ететін химиялық заттарды, өнімдер мен заттардың жекелеген түрлерін мемлекеттік тіркеу немесе қайта тіркеу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Адам ағзаларын (ағзаларының бөліктерін) және (немесе) адам тіндерін, қан мен оның компоненттерін Қазақстан Республикасының аумағына әкелуге және (немесе) Қазақстан Республикасының аумағынан әкетуге лицензия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Туыстас емес транспланттауды жүргізу мақсатында гемопоэздік дің жасушаларын, сүйек кемігін өткізген жағдайда, оларды, сондай-ақ диагностикалық мақсаттарға арналған немесе биомедициналық зерттеулер жүргізу процесінде алынған жасушалардың, тіндердің, биологиялық сұйықтықтар мен сөлдердің, оның ішінде адамның тіршілік әрекеті өнімдерінің, физиологиялық және патологиялық шығындылардың, сүртінділердің, қырындылардың, шайындылардың үлгілерін Қазақстан Республикасының аумағына әкелуге және Қазақстан Республикасының аумағынан әкетуге қорытынды (рұқсат беру құжаттарын)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Фармацевтикалық білімі бар мамандарға біліктілік санатын беру туралы куәлік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саласындағы ұлттық холдингте және оның еншілес ұйымдарында, сондай-ақ Назарбаев Университетінде немесе оның медициналық ұйымдарында, Қазақстан Республикасының Президенті Іс басқармасының медициналық ұйымдарында кәсіптік медициналық қызметті жүзеге асыруға шақырылған тұлғаларды қоспағанда, шетелдік мамандарды клиникалық практикаға жіберу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00602019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Дәрілік заттар мен медициналық бұйымдардың қауіпсіздігі, сапасы мен тиімділігі туралы қорытынды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"Дәрілік заттарды, медициналық мақсаттағы бұйымдар мен медицина техникасын сараптау ұлттық орталығы" ШЖҚ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"Дәрілік заттарды, медициналық мақсаттағы бұйымдар мен медицина техникасын сараптау ұлттық орталығы" ШЖҚ РМК,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169.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00602020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Фармацевтикалық өнімге арналған сертификатты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00602021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саласындағы мамандардың кәсіптік даярлығын бағалауды және біліктілігінің сәйкестігін растауды жүзеге асыратын денсаулық сақтау субъектісін аккредиттеу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00603. Халықтың санитариялық-эпидемиологиялық саламаттылығы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00603001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Эпидемиялық маңыздылығы жоғары объектінің халықтың санитариялық-эпидемиологиялық саламаттылығы саласындағы нормативтік құқықтық актілерге және гигиеналық нормативтерге сәйкестігі (сәйкес еместігі) туралы санитариялық-эпидемиологиялық қорытынды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 ДСМ Тауарлар мен көрсетілетін қызметтердің сапасы мен қауіпсіздігін бақылау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00603002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Тамақ өнімін өндіру (дайындау) объектісіне есептік нөмір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00603003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Қоршаған ортаға, санитариялық қорғау аймақтарына және санитариялық-қорғаныш аймақтарға, шикізатқа және өнімге зиянды заттардың және физикалық факторлардың рұқсат етілетін шекті шығарындылары мен рұқсат етілетін шекті төгінділері жөніндегі нормативтік құжаттама жобаларына санитариялық-эпидемиологиялық қорытынды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 ДСМ Тауарлар мен көрсетілетін қызметтердің сапасы мен қауіпсіздігін бақылау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00603004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І-ІV патогенді топтардың микроорганизмдерімен және гельминттермен жұмыс істеуге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00603005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Тамақ өнімінің жарамдылық мерзімдерін және оны сақтау шарттарын келісу туралы санитариялық-эпидемиологиялық қорытынды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 Тауарлар мен көрсетілетін қызметтердің сапасы мен қауіпсіздігін бақылау комитеті, ДСМ Тауарлар мен көрсетілетін қызметтердің сапасы мен қауіпсіздігін бақылау комитетінің аумақтық департаменттері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00603006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санитариялық-эпидемиологиялық қадағалау объектісінің халықтың санитариялық-эпидемиологиялық саламаттылығы саласындағы нормативтік құқықтық актілерге және Қазақстан Республикасы Қорғаныс министрлігінің әскери қалашықтары мен оқу орталықтарының аумағында орналасқан объектілердегі гигиеналық нормативтерге сәйкестігі (сәйкес еместігі) туралы санитариялық-эпидемиологиялық қорытындылар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Қарулы Күштерінің халықтың санитариялық-эпидемиологиялық саламаттылығы саласындағы қызметті жүзеге асыратын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"64615 әскери бөлімі" РММ, "01826 әскери бөлімі" РММ,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00603007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Қорғаныс министрлігінің әскери қалашықтары мен оқу орталықтарының аумағында орналасқан объектілерде жобаларға, жұмыстар мен көрсетілетін қызметтерге санитариялық-эпидемиологиялық қорытынды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Қарулы Күштерінің халықтың санитариялық-эпидемиоло-гиялық саламаттылығы саласындағы қызметті жүзеге асыратын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"64615 әскери бөлімі" РММ, "01826 әскери бөлімі" РММ, "электрондық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00604. Денсаулық, медицина және денсаулық сақтау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00604001</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Психоневрологиялық ұйымнан анықтама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179.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00604002</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Наркологиялық ұйымнан анықтама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00604003</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Туберкулезге қарсы ұйымнан анықтама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Денсаулық сақтау ұйымдары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 веб-порталы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00604004</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Алдын ала міндетті медициналық қарап тексеруден өту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ұйымдар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00604005</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Көлік құралын басқаруға рұқсат алу туралы анықтама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ұйымдар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007. Еңбек және халықты әлеуметтік қорғау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00701. Халықты жұмыспен қамту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00701001</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Жұмыс іздеп жүрген адамдар мен жұмыссыздарға жәрдемдесу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1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Халықты жұмыспен қамту орталығы,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Халықты жұмыспен қамту орталығы,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00702. Халықты жұмыспен қамту саласында рұқсат құжаттарын беру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00702001</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Жұмыс берушілерге шетелдік жұмыс күшін тартуға рұқсат беру және (немесе) ұзарту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00702002</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Өз бетінше жұмысқа орналасуы үшін шетелдікке немесе азаматтығы жоқ адамға біліктілігінің сәйкестігі туралы анықтама беру немесе ұзарту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Еңбекмині,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00703. Әлеуметтік қамсыздандыру, оның ішінде зейнетақымен қамсыздандыру және әлеуметтік сақтандыру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Жасына байланысты зейнетақы төлемдерін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базалық зейнетақы төлемдерін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Еңбекке қабілеттілігін жоғалту жағдайы бойынша әлеуметтік төлем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әлеуметтік сақтандыру қоры" және оның филиалдары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189.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арнайы жәрдемақылар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Мүгедектігі бойынша мемлекеттік әлеуметтік жәрдемақы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Инфляцияның деңгейін ескере отырып, нақты енгізілген міндетті зейнетақы жарналарының, міндетті кәсіптік зейнетақы жарналарының сомасы мен зейнетақы жинақтарының сомасы арасындағы айырма төлемі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 көрсетілетін қызметтерді тұтынушы ретінде және міндетті әлеуметтік медициналық сақтандыру аударымдарының және (немесе) жарналардың аударылған сомалары туралы ақпарат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Әлеуметтік медициналық сақтандыру қоры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Әлеуметтік медициналық сақтандыру қоры,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Бірыңғай жинақтаушы зейнетақы қорындағы міндетті зейнетақы жарналары, міндетті кәсіби зейнетақы жарналары есебінен қалыптасқан зейнетақы жинақтарынан зейнетақы төлемдерін жүзеге асыру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БЖЗҚ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БЖЗҚ</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Міндетті әлеуметтік сақтандыру жүйесіне қатысушыға әлеуметтік аударымдардың жағдайы және қозғалысы туралы ақпарат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әлеуметтік сақтандыру қоры және оның филиалдары, 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Мемлекеттік әлеуметтік сақтандыру қоры және оның филиалдары,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Асыраушысынан айырылу жағдайы бойынша мемлекеттік әлеуметтік жәрдемақы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Асыраушысынан айырылу жағдайы бойынша әлеуметтік төлем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әлеуметтік сақтандыру қоры" және оның филиалдары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Жұмысынан айырылу жағдайы бойынша әлеуметтік төлем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әлеуметтік сақтандыру қоры" және оның филиалдары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00703013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Жүкті болу мен босануға байланысты табысынан айырылу жағдайы бойынша әлеуметтік төлем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әлеуметтік сақтандыру қоры" және оның филиалдары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199.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00703014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Жаңа туған баланы асырап алуға байланысты табысынан айырылу және бала бір жасқа толғанға дейін оның күтіміне байланысты табысынан айырылу жағдайы бойынша әлеуметтік төлем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әлеуметтік сақтандыру қоры" және оның филиалдары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00704. Азаматтардың жекелеген санаттарын әлеуметтік қолдау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Жерлеуге арналған біржолғы төлем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атаулы әлеуметтік көмек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Кент, ауыл, ауылдық округ әкімі, Халықты жұмыспен қамту орталығы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Арнаулы мемлекеттік жәрдемақы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Жергілікті өкілді органдардың шешімдері бойынша мұқтаж азаматтардың жекелеген санаттарына әлеуметтік көмек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және Алматы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 кенттің, ауылдың, ауылдық округтің әкімі,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Семей ядролық сынақ полигонында ядролық сынақтардың салдарынан зардап шеккен азаматтарды тіркеу, біржолғы мемлекеттік ақшалай өтемақы төлеу, куәлік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Ауылдық елді мекендерге жұмыс істеуге және тұруға келген денсаулық сақтау, білім беру, әлеуметтік қамсыздандыру, мәдениет, спорт және агроөнеркәсіптік кешен саласындағы мамандарға әлеуметтік қолдау шараларын көрсету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Аудандардың және облыстық маңызы бар қалалардың ЖАО ауылдық аумақтарды дамыту саласындағы уәкілетті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 </w:t>
            </w:r>
            <w:r>
              <w:br/>
            </w:r>
            <w:r>
              <w:rPr>
                <w:rFonts w:ascii="Times New Roman"/>
                <w:b w:val="false"/>
                <w:i w:val="false"/>
                <w:color w:val="000000"/>
                <w:sz w:val="20"/>
              </w:rPr>
              <w:t>
Банкроттық салдарынан таратылған заңды тұлғалар қызметкерлердің өмірі мен денсаулығына келтірген зиянды өтеу жөніндегі төлемдерді капиталдандыру кезеңі аяқталғаннан кейін Қазақстан Республикасының азаматтарына ай сайынғы төлемдер түрінде әлеуметтік көмекті тағайындау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00704008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Ақталған адамға куәлік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00705. Әлеуметтік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Мүгедектікті және/немесе еңбек ету қабілетінен айырылу дәрежесін белгілеу және/немесе қажетті әлеуметтік қорғау шараларын айқындау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 Еңбек, әлеуметтік қорғау және көші-қон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Мүгедектерге протездік-ортопедиялық көмек ұсыну үшін оларға құжаттарды ресімдеу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Мүгедектерді сурдо-тифлотехникалық және міндетті гигиеналық құралдармен қамтамасыз ету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Жүріп-тұруы қиын бірінші топтағы мүгедектерге жеке көмекшінің және есту кемістігі бар мүгедектерге ымдау тілі маманының қызметтерін ұсыну үшін мүгедектерге құжаттарды ресімдеу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Мүгедектерге кресло-арбалар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Мүгедектерді санаторий-курорттық емдеумен қамтамасыз ету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Үйде күтім көрсету жағдайында арнаулы әлеуметтік қызмет көрсетуге құжаттар ресімдеу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Медициналық-әлеуметтік мекемелерде (ұйымдарда) арнаулы әлеуметтік қызмет көрсетуге құжаттар ресімдеу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00705009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Санаторлық-курорттық емдеу қажеттілігі туралы қорытынды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ДСМ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Медициналық-санитариялық алғашқы көмек көрсететін медициналық ұйымдар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00706. Еңбек және халықты әлеуметтік қорғау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00706001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Бірыңғай жинақтаушы зейнетақы қоры салымшысы қаражатының түсуі және қозғалысы туралы ақпарат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00706002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Өтініш берушінің (отбасының) атаулы әлеуметтік көмек алушыларға тиесілігін растайтын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219.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00706003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Қарулы Күштерінің қызметтік тұрғын үйге мұқтаж әскери қызметшілерін есепке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Қорғанысминінің аудандық пайдалану бөлімдері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Қорғанысминінің аудандық пайдалану бөлімдері,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00706004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Жұмыссыз ретінде тіркелгендігі туралы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Халықты жұмыспен қамту орталығы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008. Білім және ғылым</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00801. Жоғары және жоғары оқу орнынан кейінгі білім</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халықаралық стипендиясын тағайындау конкурсына қатысу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білім беру бағдарламалары бойынша оқыту үшін жоғары оқу орындарына құжаттар қабылдау және оқуға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орнынан кейінгі білім беру бағдарламалары бойынша оқыту үшін жоғары оқу орындарына құжаттар қабылдау және оқуға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 "электрондық үкімет"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00801004</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Білім беруге гранттарды тағайындау, сондай-ақ жоғары білім беру ұйымдарында білім алушыларға әлеуметтік қолдау көрсету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 "электрондық үкімет"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00801005</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халықаралық стипендиясы стипендиатының мәртебесі туралы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00801006</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халықаралық стипендиясының стипендиаты ретінде оқуға баратындар үшін кепілдік хатын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"Халықаралық бағдарламалар орталығы"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00801007</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халықаралық стипендиясы стипендиаттарына шығыстарды өтеу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00801008</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халықаралық стипендиясы стипендиаттарына аванс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229.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00801009</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халықаралық стипендиясы стипендиаттарының міндеттемелерін орындауын қамтамасыз ету ретінде ұсынылған жылжымайтын мүлікке кепіл шартын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"Халықаралық бағдарламалар орталығы"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00801010</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халықаралық стипендиясы стипендиатының міндеттемелерін орындау кезінде жылжымайтын мүлік кепілін тоқтату туралы хабарлама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"Халықаралық бағдарламалар орталығы"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00801011</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Білім беру саласындағы халықаралық шарттар шеңберінде шетелде оқу конкурсына қатысу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бағдарламалар орталығы"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00801012</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ұйымдарында білім алушыларға академиялық демалыс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00801013</w:t>
            </w:r>
            <w:r>
              <w:br/>
            </w:r>
            <w:r>
              <w:rPr>
                <w:rFonts w:ascii="Times New Roman"/>
                <w:b w:val="false"/>
                <w:i w:val="false"/>
                <w:color w:val="000000"/>
                <w:sz w:val="20"/>
              </w:rPr>
              <w:t>
</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Шетелде академиялық ұтқырлық шеңберінде оқу конкурсына қатысу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00802. Білім және ғылым саласында рұқсат ету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00802001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Білім беру қызметімен айналысуға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Білім және ғылым саласындағы бақылау комитеті, БҒМ Білім және ғылым саласындағы бақылау комитетінің аумақтық департаменттері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00802002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Ғылыми және (немесе) ғылыми-техникалық қызмет субъектілерін аккредиттеу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Ғылым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БҒМ Ғылым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00802003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Мектепке дейінгі, бастауыш, негізгі орта, жалпы орта, техникалық және кәсіптік, орта білімнен кейінгі, жоғары және жоғары оқу орнынан кейінгі білім берудің оқулық басылымдары бойынша авторларға және авторлар ұжымына сараптамалық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"Оқулық" республикалық ғылыми-практикалық орталығы" РМҚК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00802004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Ұлттық бірыңғай тестілеу тапсырғаны туралы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"Ұлттық тестілеу орталығы" РМҚК, жоғары оқу орындары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00802005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Минералогия, палеонтология, қазба жануарлардың сүйектері бойынша коллекциялық материалдардың экспортына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Ғылым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239.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00802006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Мәдени құндылықтардың, ұлттық архив қорлары құжаттарының, архив құжаттары түпнұсқаларының экспортына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w:t>
            </w:r>
            <w:r>
              <w:br/>
            </w:r>
            <w:r>
              <w:rPr>
                <w:rFonts w:ascii="Times New Roman"/>
                <w:b w:val="false"/>
                <w:i w:val="false"/>
                <w:color w:val="000000"/>
                <w:sz w:val="20"/>
              </w:rPr>
              <w:t>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00803. Білім және ғылым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орындарындағы білім алушыларға жатақхана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 "электрондық үкімет"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білім беру ұйымдарындағы білім алушыларға жатақхана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білім беру ұйымдары,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ғылыми-техникалық сараптама өткізу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ұлттық ғылыми техникалық сараптама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ұлттық ғылыми-техникалық сараптама орталығы"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Білім туралы құжаттарды тану және нострификациялау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"Болон процесі және академиялық ұтқырлық орталығы" ШЖҚ РМК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Негізгі орта, жалпы орта білім беру туралы құжаттардың телнұсқаларын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Негізгі орта және жалпы орта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негізгі орта және жалпы орта білім беру ұйымдары,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білім туралы құжаттардың телнұсқаларын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техникалық және кәсіптік білім беру ұйымдары,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және жоғары оқу орнынан кейінгі білім беру туралы құжаттардың телнұсқаларын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Жоғары оқу орындары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ұйымдарына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орта білім беру мекемелерінің басшылары лауазымдарына орналасу конкурсына қатысу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249.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Республикалық маңызы бар мемлекеттік орта білім беру мекемелерінің басшылары лауазымдарына орналасу конкурсына қатысу үшін құжаттар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00803011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Ғылым саласындағы сыйлықтарды, мемлекеттік ғылыми стипендияларды алуға ұсынылған жұмыстарды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Ғылым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00803012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бюджеттен қаржыландырылатын ғылыми, ғылыми-техникалық жобалар мен бағдарламаларды және олардың орындалуы жөніндегі есептерді мемлекеттік есепке алу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ұлттық ғылыми техникалық сараптама орталығы"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ұлттық ғылыми-техникалық сараптама орталығы"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00803013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алуды аяқтамаған адамдарға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00803014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Білім алушыларды білім беру ұйымдарының түрі бойынша ауыстыру және қайта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Техникалық және кәсіптік, орта білімнен кейінгі білім беру ұйымдары,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00803015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мектепке дейінгі, бастауыш, негізгі орта, жалпы орта, 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аудандардың және облыстық маңызы бар қалалардың ЖАО, мектепке дейінгі, бастауыш, негізгі орта, жалпы орта, техникалық және кәсіптік, орта білімнен кейінгі білім беру ұйымдары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00803016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республикалық ведомстволық бағынысты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БҒМ, республикалық ведомстволық бағынысты білім беру ұйымдары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009. Бизнес және кәсіпкерлік</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00901. Бизнестің немесе жеке кәсіпкерлікті бастау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00901001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тұлғаларды мемлекеттік тіркеу, олардың филиалдары мен өкілдіктерін есептік тіркеу</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 аумақтық әділет органдары, 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00901002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тұлғаларды мемлекеттік қайта тіркеу, олардың филиалдары мен өкілдіктерін есептік қайта тіркеу</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 аумақтық әділет органдары, 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00901003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тұлғаларды тіркеу (қайта тіркеу) туралы, олардың филиалдары мен өкілдіктерін есептік тіркеу (қайта тіркеу) туралы анықтама беру</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 аумақтық әділет органдары, 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259.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00901004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кәсіпкерлік субъектісіне жатпайтын заңды тұлғаның, сондай-ақ акционерлік қоғамның құрылтай құжаттарына, олардың филиалдары (өкілдіктері) туралы ережелерге енгізілген өзгерістер мен толықтыруларды мемлекеттік тіркеу</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 аумақтық әділет органдары, 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00901005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кәсіпкерлік субъектілеріне жатпайтын заңды тұлғаның, сондай-ақ акционерлік қоғамның, олардың филиалдары мен өкілдіктерінің жарғысының (ережесінің) телнұсқасын беру</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 аумақтық әділет органдары, 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00901006</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Кәсіпкерлік субъектілерінің санаттары туралы ақпарат беру</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00902. Жеке кәсіпкердің немесе заңды тұлғаның қызметін тоқтату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00902001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 қызметінің тоқтатылуын мемлекеттік тіркеу, филиал мен өкілдікті есептік тіркеуден шығару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 аумақтық әділет органдары, 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00903. Белгілі бір қызмет түрлерімен айналысуға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Сот-сараптама қызметімен, оның ішінде сот-медициналық, сот-наркологиялық және сот-психиатриялық сараптамалармен айналысуға арналған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Адвокаттық қызметпен айналысуға үміткер адамдарды аттестаттаудан өткізу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әділет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Адвокаттық қызметпен айналысуға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Нотариаттық қызметпен айналысу құқығына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әділет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Нотариаттық қызметпен айналысу құқығына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00903006</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Тағылымдамадан өткен және жеке сот орындаушысы қызметімен айналысу құқығына үміткер адамдарды аттестаттаудан өткізу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республикалық маңызы бар қала мен астананың аумақтық әділет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269.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00903007</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сот орындаушысы қызметімен айналысуға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00903008</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Тарих және мәдениет ескерткіштеріндегі ғылыми-реставрациялық жұмыстарды және (немесе) археологиялық жұмыстарды жүзеге асыру жөніндегі қызметке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 xml:space="preserve"> МСМ </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00903009</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Казино қызметімен айналысу үшін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Туризм индустриясы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00903010</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Ойын автоматтары залы қызметімен айналысу үшін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Туризм индустриясы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Букмекер кеңсесі қызметімен айналысу үшін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Туризм индустриясы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Тотализатор қызметімен айналысу үшін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Туризм индустриясы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Жекелеген тауар түрлерінің импортына және (немесе) экспортына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 биржалары қызметімен айналысу құқығына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аумағына жекелеген тауарлар түрлерін экспорттауға және (немесе) импорттауға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00903016</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Сот сарапшыларын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"Сот сараптамалары орталығы" РМҚК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279.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00903017</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Сот сарапшысы біліктілігін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"Сот сараптамалары орталығы" РМҚК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00904. Өнімдердің жекелеген түрлерін өндіруге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00904001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Темекі өнімдерінің өндірісіне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00904002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Этил спиртінің өндірісіне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00904003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Алкоголь өнімінің өндірісіне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00905. Өнімдердің жекелеген түрлерін сатып алуға, өткізуге және сақтауға (лицензиялауды, тіркеуді, сертификаттауды қоса алғанда) рұқсат құжаттарын беру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00905001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Алкоголь өнімін өндіру аумағында оны сақтау және көтерме саудада сату жөніндегі қызметті қоспағанда, алкоголь өнімін сақтауға және көтерме саудада сатуға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00905002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Алкоголь өнімін өндіру аумағында оны сақтау және бөлшек саудада сату жөніндегі қызметті қоспағанда, алкоголь өнімін сақтауға және бөлшек саудада сатуға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00906. Кәсіпкерлік қызметті қолдау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00906001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"Бизнестің жол картасы-2025" бизнесті қолдау мен дамытудың мемлекеттік бағдарламасы шеңберінде сыйақы мөлшерлемесінің бір бөлігіне субсидия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00906002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"Бизнестің жол картасы-2025" бизнесті қолдау мен дамытудың мемлекеттік бағдарламасы шеңберінде кредиттер бойынша кепілдіктер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00906003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"Бизнестің жол картасы-2025" бизнесті қолдау мен дамытудың мемлекеттік бағдарламасы шеңберінде жаңа бизнес-идеяларды іске асыру үшін мемлекеттік гранттар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00906004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"Бизнестің жол картасы-2025" бизнесті қолдау мен дамытудың мемлекеттік бағдарламасы шеңберінде өндірістік (индустриялық) инфрақұрылымды дамыту бойынша қолдау көрсету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289.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00906005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"Бизнестің жол картасы-2025" бизнесті қолдау мен дамытудың мемлекеттік бағдарламасы шеңберінде жеке кәсіпкерлік субъектілерін оқыту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Назарбаев Университеті" ДБҰ, "Атамекен" ұлттық кәсіпкерлер палатасы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 кәсіпкерлерге қызмет көрсету орталықтары, кәсіпкерлікті қолдау орталықтары, қаржылай емес қолдау операторы,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00906006</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"Бастау Бизнес" жобасы бойынша кәсіпкерлік негіздеріне оқыту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Еңбекмині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"Атамекен" ұлттық кәсіпкерлер палатасы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00906010</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2017 – 2021 жылдарға арналған "Еңбек" мемлекеттік бағдарламасы</w:t>
            </w:r>
            <w:r>
              <w:br/>
            </w:r>
            <w:r>
              <w:rPr>
                <w:rFonts w:ascii="Times New Roman"/>
                <w:b w:val="false"/>
                <w:i w:val="false"/>
                <w:color w:val="000000"/>
                <w:sz w:val="20"/>
              </w:rPr>
              <w:t>
шеңберінде микроқаржы ұйымдары/екінші деңгейдегі банктер беретін кредиттер/микрокредиттер бойынша кепілдік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010. Туризм</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01001. Туризм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01001001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Туристік операторлық қызметті (туроператорлық қызмет)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01001002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Туристік қызмет саласындағы мамандарды қайта даярлауға және біліктілігін арттыруға құжаттарды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Қосымша білімнің білім беру бағдарламаларын іске асыратын білім беру ұйымдары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Қосымша білімнің білім беру бағдарламаларын іске асыратын білім беру ұйымдары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011. Көлік және коммуникация</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01101. Автомобиль көлігі</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жүк көлік құралдарын өлшеу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автомобильмен тасымалдауды жүзеге асыруға рұқсат беру туралы куәлік және автокөлік құралына рұқсат карточкасын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Жолаушыларды облысаралық қалааралық, ауданаралық (облысішілік қалааралық) және халықаралық қатынаста автобустармен, шағын автобустармен тұрақты емес тасымалдау, сондай-ақ жолаушыларды халықаралық қатынаста автобустармен, шағын автобустармен тұрақты тасымалдау қызметімен айналысу үшін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Ауыр салмақты және (немесе) ірі көлемді автокөлік құралдарының жүруіне арнайы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 Еуразиялық экономикалық одақтың кедендік шекарасымен тұспа-тұс келетін Қазақстан Республикасының Мемлекеттік шекарасы арқылы автокөлік құралдарын өткізу пункттерінде, сондай-ақ тауарларды Еуразиялық экономикалық одақтың кедендік шекарасы арқылы өткізудің өзге де орындарында Қазақстан Республикасының мемлекеттік кіріс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ИИДМ Көлік комитетінің аумақтық органдары, Еуразиялық экономикалық одақтың кедендік шекарасымен тұспа-тұс келетін Қазақстан Республикасының Мемлекеттік шекарасы арқылы автокөлік құралдарын өткізу пункттерінде, сондай-ақ тауарларды Еуразиялық экономикалық одақтың кедендік шекарасы арқылы өткізудің өзге де орындарында Қазақстан Республикасының мемлекеттік кіріс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жол-құрылысы машиналары мен механизмдерін, сондай-ақ жүріп өту мүмкіндігі жоғары арнайы машиналарды жыл сайынғы мемлекеттік техникалық байқаудан өткізу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299.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01101007</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Тез бұзылатын тамақ өнімдерін халықаралық тасымалдау және осы тасымалдарға арналған арнайы көлік құралдары туралы келісімге сәйкес берілген куәлік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w:t>
            </w:r>
            <w:r>
              <w:br/>
            </w:r>
            <w:r>
              <w:rPr>
                <w:rFonts w:ascii="Times New Roman"/>
                <w:b w:val="false"/>
                <w:i w:val="false"/>
                <w:color w:val="000000"/>
                <w:sz w:val="20"/>
              </w:rPr>
              <w:t>
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01101008</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Ауданаралық (қалааралық облысішілік), ауданішілік, қалалық (ауылдық) және қала маңындағы қатынастарда әлеуметтік мәні бар қатынастар бойынша автомобильмен жолаушылар тасымалын жүзеге асырумен байланысты тасымалдаушылардың залалдарын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w:t>
            </w:r>
            <w:r>
              <w:br/>
            </w:r>
            <w:r>
              <w:rPr>
                <w:rFonts w:ascii="Times New Roman"/>
                <w:b w:val="false"/>
                <w:i w:val="false"/>
                <w:color w:val="000000"/>
                <w:sz w:val="20"/>
              </w:rPr>
              <w:t>
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01101009</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Жолаушылар мен багажды автомобильмен қалалық (ауылдық), қала маңындағы және ауданішілік тұрақты тасымалдау</w:t>
            </w:r>
            <w:r>
              <w:br/>
            </w:r>
            <w:r>
              <w:rPr>
                <w:rFonts w:ascii="Times New Roman"/>
                <w:b w:val="false"/>
                <w:i w:val="false"/>
                <w:color w:val="000000"/>
                <w:sz w:val="20"/>
              </w:rPr>
              <w:t>
маршруттарын және қозғалыс кестелерін бекіту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Аудандардың,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Аудандардың,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01101010</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Автокөлік құралын және (немесе) олардың тіркемелерін қайта жабдықтауға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01102. Әуе көлігі</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Авиация персоналына куәліктер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Пайдаланушы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тұрақты емес ұшуларды орындауға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Азаматтық авиация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Азаматтық авиация комитеті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Аса жеңіл авиация әуе кемесінің ұшуға жарамдылығы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әуе кемесі данасының ұшуға жарамдылық нормаларына сәйкестігі куәлігін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01102006</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әуе кемесінің ұшуға жарамдылығы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309.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01102007</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әуе кемелерінің шет мемлекет берген ұшуға жарамдылығы сертификатын тану туралы шешім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01102008</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авиацияның авиациялық оқу орталығының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01102009</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Әуежайдың авиациялық қауіпсіздік қызметінің қарап тексеруді ұйымдастыруы жөнінде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01102010</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Авиациялық жұмыстарды орындау құқығына арналған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аумағында өз қызметін жүзеге асыратын шетелдік тасымалдаушыларды аккредиттеу туралы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Азаматтық авиация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авиацияның авиациялық техникасына техникалық қызмет көрсету және оны жөндеу ұйымына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Ұшуларды орындау құқығына куәлік беру (жалпы мақсаттағы авиация пайдаланушы)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Шуыл бойынша әуе кемесінің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Әуе айлағының (тікұшақ айлығының) жарамдылығы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01102016</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Радиомен хабарлау аппаратурасын пайдалануға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319.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01102017</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Арнайы ұшуды орындауға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01102018</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Ұшу жарамдылығының экспорттық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01102019</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Экипаж мүшесінің куәлігін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01102020</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әуе кемесі үлгісінің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01102021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Аэронавигациялық қызмет көрсетуді берушінің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"Қазақстанның авиациялық әкімшілігі"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01102022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Тыйым салынатын аймақтар мен ұшуларды шектеу аймақтарының үстімен ұшуға Қазақстан Республикасы Мемлекеттік күзет қызметімен және ұлттық қауіпсіздік органдарымен келіскеннен кейін арнайы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01103. Теміржол және су көлігі</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01103001</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Бербоут-чартерлік тізілімде теңіз кемесін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Порттың теңіз әкімшілігі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01103002</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Кеме экипаждың ең аз құрамы туралы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01103003</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 мемлекеттің туын көтеріп жүзетін кемені Каспий теңізінің қазақстандық секторында пайдалануға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01103004</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Ұйымдарды және сынақ зертханаларын техникалық куәландыруды жүргізу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"Қазақстан кеме қатынасының тіркемесі" РМҚК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329.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01103005</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Кемелердің командалық құрамының адамдарын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01103006</w:t>
            </w:r>
            <w:r>
              <w:br/>
            </w:r>
            <w:r>
              <w:rPr>
                <w:rFonts w:ascii="Times New Roman"/>
                <w:b w:val="false"/>
                <w:i w:val="false"/>
                <w:color w:val="000000"/>
                <w:sz w:val="20"/>
              </w:rPr>
              <w:t>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Теміржол көлігі саласында жүктерді тасымалдауға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01104. Көлік және коммуникация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01104001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және республикалық маңызы бар жалпыға ортақ пайдаланылатын автомобиль жолдарына бөлінген белдеуде сыртқы (көрнекі) жарнама объектілерін орналастыруды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"ҚазАвтоЖол" ҰК" АҚ-ның облыстық филиалдары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01104002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Облыстық және аудандық маңызы бар жалпыға ортақ пайдаланылатын автомобиль жолдарына бөлінген белдеуде сыртқы (көрнекі) жарнама объектілерін орналастыруды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01104003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және республикалық маңызы бар жалпыға ортақ пайдаланылатын автомобиль жолдарының арналармен, байланыс және электр беру желілерімен, мұнай құбырларымен, газ құбырларымен, су құбырларымен және темір жолдармен, басқа да инженерлік желілермен, коммуникациялармен қиылысуына жобалау үшін, сондай-ақ халықаралық және республикалық маңызы бар жалпыға ортақ пайдаланылатын автомобиль жолдарына кірме жолдар салу және оларға жанасу үшін техникалық шарт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"ҚазАвтоЖол ҰК" АҚ-ның облыстық филиалдары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01104005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ратификациялаған халықаралық шарттарға сәйкес Қазақстан Республикасының тасымалдаушыларына шет мемлекет аумағы арқылы жүріп өтуге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01104006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1, 6 және 7-сыныптағы қауіпті жүкті тасымалдауға арнайы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01104007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Көлік құралына халықаралық қатынаста қауіпті жүктерді тасымалдауға рұқсат беру туралы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01104008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қатынаста жолаушыларды және багажды автомобильмен тасымалдауды тұрақты жүзеге асыратын Қазақстан Республикасының тасымалдаушыларына шет мемлекеттің аумағына (аумағынан) кіруге (кетуге)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Көлік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012. Қоршаған ортаны және жануарлар дүниесін, табиғи ресурстарды қорғау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01201. Қоршаған ортаны қорғау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Қоршаған ортаны қорғау саласындағы жұмыстарды орындауға және қызметтерді көрсетуге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339.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Озонды бұзатын заттарды және құрамында озонды бұзатын заттар бар өнімдерді Кеден одағына кірмейтін елдерден Қазақстан Республикасының аумағына әкелуге және Қазақстан Республикасының аумағынан осы елдерге әкетуге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Озонды бұзатын заттарды пайдалана отырып, жұмыстар жүргізуге, құрамында озонды бұзатын заттары бар жабдықтарды жөндеуге, монтаждауға, оларға қызмет көрсетуге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 санаттағы объектілер үшін экологиялық рұқсаттар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Экологиялық реттеу және бақылау комитеті, ЭМ Экологиялық реттеу және бақылау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 ЭГТРМ Экологиялық реттеу және бақылау комитетінің аумақтық бөлімшелері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 санаттағы объектілер үшін мемлекеттік экологиялық сараптама қорытындысын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 ЭГТРМ Экологиялық реттеу және бақылау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 ІІІ және ІV санаттардағы объектілер үшін қоршаған ортаға эмиссияға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 ІІІ және ІV санаттардағы объектілер үшін мемлекеттік экологиялық сараптама қорытындысын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Экологиялық ақпарат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"Қоршаған ортаны қорғау ақпараттық-талдамалық орталығы"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01201009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Кешенді экологиялық рұқсатты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 ЭГТРМ Экологиялық реттеу және бақылау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 ЭГТРМ Экологиялық реттеу және бақылау комитетінің аумақтық бөлімшелері,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01202. Су ресурстарын пайдалану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Су объектілерінде, су қорғау аймақтары мен белдеулерінде кәсіпорындар мен басқа да құрылыстарды орналастыруды, сондай-ақ құрылыс және басқа да жұмыстарды жүргізу шарттарын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Су ресурстары комитетінің Су ресурстарын пайдалануды және қорғауды реттеу жөніндегі бассейндік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Су тұтыну мен су бұрудың үлестік нормаларын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Су ресурстары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349.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Арнайы су пайдалануға арналған рұқсат</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Су ресурстары комитетінің Су ресурстарын пайдалануды және қорғауды реттеу жөніндегі бассейндік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Марқакөл мемлекеттік табиғи қорығының қорғау аймағында тұратын жергілікті халықтың мұқтажы үшін рұқсат етілетін әуесқойлық (спорттық) балық аулауды жүргізуге жолдама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Марқакөл мемлекеттік табиғи қорығы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Марқакөл мемлекеттік табиғи қорығы,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Балық аулауға тыйым салынған уылдырық шашу кезеңінде, сондай-ақ балық аулауға тыйым салынған су айдындарында және (немесе) учаскелерде кеме жүргізу режиміне келісім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Су объектілерінің сарқылуына жол бермеуге бағытталған су қорғау іс-шараларын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Геология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Су объектілерінің жай-күйіне әсер ететін объектілерді салу, реконструкциялау (кеңейту, жаңғырту, техникалық қайта жарақтандыру, қайта бейіндеу), пайдалану, консервациялау, жою (кейіннен кәдеге жарату)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Геология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ЭГТРМ Геология комитетінің аумақтық бөлімшелері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Бөгеттердің қауіпсіздігі саласындағы жұмыстарды жүргізу құқығына ұйымдарды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Су ресурстары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Тіркеу шифрларын беру үшін бөгеттердің қауіпсіздігі декларациясын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Су ресурстары комитетінің Су ресурстарын пайдалануды және қорғауды реттеу жөніндегі бассейндік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01202010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Арнайы су пайдалану құқығын жүзеге асыратын жеке және заңды тұлғалардың суды алу немесе ағызу құрылыстарында немесе құрылғыларында орнатылатын суды есепке алу аспаптарын пломбалау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Су ресурстары комитетінің Су ресурстарын пайдалануды және қорғауды реттеу жөніндегі бассейндік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01203. Орман ресурстарын пайдалану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01203001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Ағаш кесу және орман билетін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орман иелері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орман иелері,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01203002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Орманның жай-күйі мен молықтырылуына әсер ететін объектілерді салу орындарын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359.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01203003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орман қорында орман шаруашылығын жүргізуге байланысты емес жұмыстарды жүргізуге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01203004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Тез өсетін ағаш және бұта тұқымдылар плантацияларын отырғызуға және өсіруге, жекеше орман питомниктерін құруға және дамытуға жұмсалатын шығыстарды өтеу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корпорациясы,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01204. Жануарлар дүниесін пайдалану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Құрып кету қаупі төнген жабайы фауна мен флора түрлерімен халықаралық сауда туралы конвенцияның күші қолданылатын жануарлар түрлерін Қазақстан Республикасының аумағына импорттауға, Қазақстан Республикасының аумағынан экспорттауға және (немесе) кері экспорттауға әкімшілік органның рұқсаттар беруі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Әкімшілік органның құрып кету қаупі төнген жабайы фауна мен флора түрлерімен халықаралық сауда туралы конвенцияның күші қолданылатын өсімдіктер дүниесі объектілерін, олардың бөліктері мен дериваттарын Қазақстан Республикасының аумағына импорттауға, Қазақстан Республикасының аумағынан экспорттауға және (немесе) кері экспорттауға арналған рұқсаттар беруі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 ЭГТРМ Орман шаруашылығы және жануарлар дүниесі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Жануарларды интродукциялауды, реинтродукциялауды және будандастыруды жүргізуге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Бекітілген лимиттер негізінде жануарлар дүниесі объектілерін алып қоюға квоталар бөлу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Аңшылар мен аңшылық шаруашылығы субъектілерінің қоғамдық бірлестіктерінің республикалық қауымдастықтары, сондай-ақ балық аулаушылар мен балық шаруашылығы субъектілерінің қоғамдық бірлестіктері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ішкі нарығында сауда үшін бекіре тұқымдас балық түрлері уылдырығының таңбасын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Су тарту құрылыстарының балық қорғау құрылғыларын орнатуды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экологиялық сараптаманың оң қорытындысы болған жағдайда биологиялық негіздеме негізінде заңды тұлға мәртебесі бар ерекше қорғалатын табиғи аумақтарда орналасқан су объектілерінде әуесқойлық (спорттық) балық аулауды, мелиоративтік аулауды, ғылыми-зерттеу мақсатында аулауды, өсімін молайту мақсатындағы аулауды жүзеге асыруға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Табиғат қорғау мекемелері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Табиғат қорғау мекемелері,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Балықтың қайдан ауланғаны туралы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369.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Жануарлар дүниесін пайдалануға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ЖАО, 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Саны реттеуге жататын жануарлар түрлерін алып қоюға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комитетінің аумақтық бөлімшелері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01204011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Аңшылардың және аңшылық шаруашылығы субъектілерінің қоғамдық бірлестіктерінің, сондай-ақ балық аулаушылар мен балық шаруашылығы субъектілері қоғамдық бірлестіктерінің республикалық қауымдастықтарын аккредиттеу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01204012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Аңшы куәлігін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Аңшылардың және аңшылық шаруашылығы субъектілерінің қоғамдық бірлестіктерінің республикалық қауымдастықтары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Аңшылардың және аңшылық шаруашылығы субъектілерінің қоғамдық бірлестіктерінің республикалық қауымдастықтары,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01205. Жер қойнауын пайдалану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асты суларын, емдік балшықты және қатты пайдалы қазбаларды барлауға, өндіруге, бірлесіп барлау мен өндіруге жер қойнауын пайдалану құқығының кепіл шартын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Тау-кен және химия өндірістерін пайдалану қызметін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Кең таралған пайдалы қазбаларды барлауға, өндіруге жер қойнауын пайдалану құқығының кепіл шартын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Таратылған қорды пайдалануға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аумағында құрамында бағалы металдар бар шикізат тауарларын қайта өңдеудің экономикалық орынсыздығы немесе мүмкін еместігі туралы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Республикасында шикізат тауарларынан бағалы металдарды өнеркәсіптік алудың экономикалық орындылығы (орынсыздығы) және мүмкіндігі (мүмкін еместігі) туралы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379.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Экспорты лицензияның негізінде (лицензиясыз) жүзеге асырылатын бағалы металдарды (олардан жасалған бұйымдарды қоспағанда), бағалы металдардың сынықтарын және қалдықтарын Еуразиялық экономикалық одаққа кірмейтін елдерден Қазақстан Республикасының аумағына әкелу кезінде мемлекеттік бақылау актісін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Экспорты лицензияның негізінде (лицензиясыз) жүзеге асырылатын бағалы металдарды (олардан жасалған бұйымдары қоспағанда), бағалы металдардың сынықтарын және қалдықтарын Еуразиялық экономикалық одаққа кірмейтін елдерге Қазақстан Республикасының аумағынан әкету кезінде мемлекеттік бақылау және құнын бағалау актісін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Болашақ құрылыс учаскесі астындағы жер қойнауында пайдалы қазбалардың жоқ немесе оның аз мөлшерде екендігі туралы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Пайдалы қазбалар жатқан аумақтарда құрылыс салуға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Өнеркәсіптік қауіпсіздікті декларациялайтын заңды тұлғалардың басшылары, сондай-ақ аталған заңды тұлғалардың тұрақты жұмыс істейтін емтихан комиссиялары мүшелерінің білімін тексеру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w:t>
            </w:r>
            <w:r>
              <w:br/>
            </w:r>
            <w:r>
              <w:rPr>
                <w:rFonts w:ascii="Times New Roman"/>
                <w:b w:val="false"/>
                <w:i w:val="false"/>
                <w:color w:val="000000"/>
                <w:sz w:val="20"/>
              </w:rPr>
              <w:t>
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Минералды шикізатты кеден аумағынан тыс жерде қайта өңдеудің кедендік рәсімімен орналастыруға қорытынды (рұқсат құжатын)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қойнауын пайдалану құқығының және жер қойнауын пайдалану құқығымен байланысты объектілердің ауысуы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Көмірсутектер мен уранды өндіру бойынша жер қойнауын пайдалануға арналған келісімшарттарға қосымша келісімдерді жасасу (қол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w:t>
            </w:r>
            <w:r>
              <w:br/>
            </w:r>
            <w:r>
              <w:rPr>
                <w:rFonts w:ascii="Times New Roman"/>
                <w:b w:val="false"/>
                <w:i w:val="false"/>
                <w:color w:val="000000"/>
                <w:sz w:val="20"/>
              </w:rPr>
              <w:t>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Көмірсутектер мен уранды өндіру бойынша жер қойнауын пайдалануға арналған келісімшарттарды жасасу (қол қою)</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w:t>
            </w:r>
            <w:r>
              <w:br/>
            </w:r>
            <w:r>
              <w:rPr>
                <w:rFonts w:ascii="Times New Roman"/>
                <w:b w:val="false"/>
                <w:i w:val="false"/>
                <w:color w:val="000000"/>
                <w:sz w:val="20"/>
              </w:rPr>
              <w:t>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Кен іздеушілікке арналған лицензияны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389.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қойнауы кеңістігін пайдалануға арналған лицензияны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Геология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Геология комитеті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Пайдалы қатты қазбаларды қайта өңдеу туралы келісім жасасу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01205019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қойнауы учаскесін түрлендіруге арналған өтініш</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01205020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Барлау учаскесінде бір мың текше метрден асатын көлемде тау-кен массасын алуға және (немесе) топырақты ауыстыруға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013. Ауыл шаруашылығы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01301. Ауыл шаруашылығы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 шаруашылығы өнімін өндіруді басқару жүйелерін дамытуды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Агроөнеркәсіптік кешен субъектілеріне кредит беру, сондай-ақ ауыл шаруашылығы жануарларын, техникасы мен технологиялық жабдығын сатып алуға лизинг кезінде сыйақы мөлшерлемелерін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 шаруашылығы өсімдіктерінің шаруашылыққа жарамдылығын мемлекеттік сынау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 шаруашылығы дақылдарының сұрыптарын сынау жөніндегі мемлекеттік комиссия,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Пестицидтерді мемлекеттік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Жануарлар өсіруді, жануарларды, жануарлардан алынатын өнім мен шикізатты дайындауды (союды), сақтауды, қайта өңдеуді және өткізуді жүзеге асыратын өндіріс объектілеріне, сондай-ақ ветеринариялық препараттарды, жемшөп пен жемшөп қоспаларын өндіру, сақтау және өткізу жөніндегі ұйымдарға есептік нөмірлер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Ветеринариялық бақылау және қадағалау комитетінің облыстық, Нұр-Сұлтан, Алматы және Шымкент қалаларының аумақтық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Экспорттау кезінде орны ауыстырылатын (тасымалданатын) объектілерге ветеринариялық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облыстық маңызы бар қаланың, ауданның бас мемлекеттік ветеринариялық-санитариялық инспекторы және оның орынбасарлары; Нұр-Сұлтан, Алматы және Шымкент қалаларының, облыстық маңызы бар қаланың, ауданның бас мемлекеттік ветеринариялық-санитариялық инспекторы және оның орынбасары бекіткен тізім негізінде бас мемлекеттік және ветеринариялық-санитариялық инспекторлар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Ветеринариялық бақылау және қадағалау комитетінің Нұр-Сұлтан, Алматы және Шымкент қалаларының, аудандардың және облыстық маңызы бар қалалардың аумақтық инспекциялары,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399.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Карантинге жатқызылған өнімді Қазақстан Республикасының аумағында тасуға карантиндік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комитетінің аумақтық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Карантинге жатқызылған өнімді Қазақстан Республикасынан тыс жерлерге әкетуге фитосанитариялық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комитетінің аумақтық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АШМ Агроөнеркәсіптік кешендегі мемлекеттік инспекция комитетінің аумақтық инспекциялары,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ветеринариялық-санитариялық бақылау және қадағалау объектілеріне ветеринариялық-санитариялық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 мемлекеттік ветеринариялық-санитариялық инспекторы және оның орынбасары бекіткен тізім негізінде мемлекеттік ветеринариялық-санитариялық инспекторлар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Селекциялық жетістікке қорғау құжатын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"Ұлттық зияткерлік меншік институты"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Ветеринариялық зертханалар (сынау хаттамалары) беретін сараптама актілерін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Республикалық ветеринариялық зертхана" РМК және оның филиалы, "Ветеринария бойынша ұлттық референттік орталық" РМК және оның филиалы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Ветеринариялық бақылау және қадағалау комитетінің аумақтық инспекциялары, облыстардың, Нұр-Сұлтан, Алматы және Шымкет қалаларының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Ветеринариялық анықтамалар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 құрған мемлекеттік ветеринариялық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 құрған мемлекеттік ветеринариялық ұйымдар,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Басым дақылдардың, оның ішінде көпжылдық екпелердің өндірісін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Тыңайтқыштар (органикалықтарды қоспағанда) құнын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Тұқым шаруашылығын дамытуды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 шаруашылығы тауарын өндірушілерге су беру қызметтерінің құнын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409.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Асыл тұқымды мал шаруашылығын дамытуды, мал шаруашылығы өнімінің өнімділігін және сапасын арттыруды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Ветеринариялық паспорт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 құрған мемлекеттік ветеринариялық ұйымдар</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 құрған мемлекеттік ветеринариялық ұйымдар,"электрондық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01301019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Саны зиян тигізудің экономикалық шегінен жоғары зиянды және аса қауіпті зиянды организмдерге және карантиндік объектілерге қарсы өңдеу жүргізуге арналған пестицидтердің, биоагенттердің (энтомофагтардың) құнын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Еуразиялық экономикалық комиссия алқасының шешіміне сәйкес тіркеу (ұсақмөлдекті және өндірістік) сынақтарын және (немесе) ғылыми-зерттеулер жүргізу үшін өсімдіктерді қорғаудың тіркелмеген құралдарының (пестицидтердің) үлгілерін әкелуге арналған қорытынды (рұқсат құжаты)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Ғылыми-зерттеу мақсатында карантиндік объектілерді (карантиндік зиянды организмдерді) әкелуді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комитетінің аумақтық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Агроөнеркәсіптік кешен саласындағы дайындаушы ұйымдарға есептелген қосылған құн салығы шегінде бюджетке төленген қосылған құн салығы сомасын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Агроөнеркәсіптік кешен саласындағы дайындаушы ұйымдарды аккредиттеу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Агроөнеркәсіптік кешен субъектілерін қаржылық сауықтыру жөніндегі бағыт шеңберінде кредиттік және лизингтік міндеттемелер бойынша сыйақы мөлшерлемелерін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 Агроөнеркәсіптік кешен субъектісі инвестициялық салынымдар кезінде жұмсаған шығыстардың бір бөлігінің орнын толтыру бойынша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Агроөнеркәсіптік кешен субъектілерінің қарыздарын кепілдендіру мен сақтандыру шеңберінде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419.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 шаруашылығы жануарларын бірдейлендіруді жүргізу үшін лазерлік станцияларды, бұйымдарды (құралдарды) және атрибуттарды және оларды өндірушілерді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Процессингтік орталық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 шаруашылығы кооперативтерінің тексеру одақтарының ауыл шаруашылығы кооперативтерінің ішкі аудитін жүргізуге арналған шығындарын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01301029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Өңдеуші кәсіпорындардың ауылшаруашылық өнімін тереңдете өңдеп өнім өндіруі үшін оны сатып алу шығындарын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01301030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Акваөсіру (балық өсіру шаруашылығы) өнімділігін және өнім сапасын арттыруды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01301031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Микроқаржы ұйымдарының операциялық шығыстарын субсидиялау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01301032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Микрокредиттерге кепілдік бойынша комиссия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01301033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Ветеринариялық препараттарды, жемшөп қоспаларын байқаудан өткізу және тіркеу сынақтарынан өткізу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"Ветеринария бойынша ұлттық референттік орталық"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Ветеринариялық бақылау және қадағалау комитеті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01301034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Жаңа жетілдірілген ветеринариялық препараттарға, жемшөп қоспаларына нормативтік техникалық құжаттаманы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Ветеринариялық бақылау және қадағалау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Ветеринариялық бақылау және қадағалау комитеті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01301035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Ветеринариялық препараттарды, жемшөп қоспаларын мемлекеттік тіркеуді жүргізу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Ветеринарлық бақылау және қадағалау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Ветеринарлық бақылау және қадағалау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01301036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Астық пен оны қайта өңдеу өнімдерін карантиндік арамшөп өсімдіктерінің тұқымдары мен жемістерін өміршеңдіктен айыруды қамтамасыз ететін технологиялар бойынша қайта өңдеуді және (немесе) ағаш қаптама материалын зарарсыздандыру мен таңбалауды жүзеге асыратын объектілерге есепке алу нөмірін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комитетінің аумақтық инспекциялары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комитетінің аумақтық инспекциялары,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01302. Ауыл шаруашылығы саласында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429.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Ветеринария саласындағы қызметпен айналысуға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Ветеринарлық бақылау және қадағалау комитеті, 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Ветеринарлық бақылау және қадағалау комитеті,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Бірегей және элиталық тұқымдар, бірінші, екінші және үшінші көбейтілген тұқым өндірушілерді, тұқым өткізушілерді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Пестицидтерді өндіру (формуляциялау), пестицидтерді өткізу, пестицидтерді аэрозольдік және фумигациялық тәсілдермен қолдануға байланысты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Астық қолхаттарын шығару арқылы қойма қызметі бойынша қызметтер көрсетуге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Мақта қолхаттарын беру арқылы қойма қызметі бойынша қызметтер көрсетуге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Түркістан облысының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Түркістан облысының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Тиісті аумақтағы эпизоотиялық жағдайды бағалауды ескере отырып, орны ауыстырылатын (тасымалданатын) объектілердің экспортына, импортына және транзитіне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Бас мемлекеттік ветеринариялық-санитариялық инспекторы немесе оның орынбасарлары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Өсімдіктерді қорғау құралдарының (пестицидтерді) импортына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 Агроөнеркәсіптік кешендегі мемлекеттік инспекция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Жабайы тірі жануарлардың, жекелеген жабайы өсетін өсімдіктердің және жабайы өсетін дәрілік шикізаттың экспортына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01302009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Үкіметінің 2006 жылғы 31 қазандағы № 1034 қаулысына сәйкес Қазақстан Республикасының Қызыл кітабына енгізілген сирек кездесетін және құрып кету қаупі төнген жабайы тірі жануарлар мен жабайы өсетін өсімдіктер түрлерінің экспортына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Орман шаруашылығы және жануарлар дүниесі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014. Өнеркәсіп, индустрия және технология</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01401. Отын және энергетика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01401001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Қосалқы (шунтталатын) электр беру желілері мен шағын станцияларды жобалауды және салуды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439.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01401002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Энергия өндіруші және энергия беруші ұйымдарға күзгі-қысқы кезеңдегі жұмысқа әзірлік паспортын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 ЭМ Атомдық және энергетикалық қадағалау мен бақылау комитетінің аумақтық бөлімшелері,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 ЭМ Атомдық және энергетикалық қадағалау мен бақылау комитетінің аумақтық бөлімшелері, Нұр-Сұлтан, Алматы және Шымкент қалаларының, аудандардың және облыстық маңызы бар қалалардың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01401003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 қондырғыларының техникалық жай-күйін және оларды пайдалану қауіпсіздігін бақылау үшін электр және жылу энергиясын өндіруді, беруді жүзеге асыратын ұйымдар басшыларының, мамандарының техникалық пайдалану қағидалары мен қауіпсіздік техникасы қағидаларын білуіне біліктілік тексеру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01401004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Энергия аудиторларына кандидаттарды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01401005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Атом энергиясы пайдаланылатын объектілерде жұмыс істейтін персоналды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01402. Технологиялар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01402001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Өлшем құралдарының типін бекіту туралы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 Техникалық реттеу және метрология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01402002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Өлшем құралдарын метрологиялық аттестаттау туралы сертификат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""ҚазИнМетр" ШЖҚ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01402003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Мемлекеттік өлшемдер жүйесі тізілімінде Тәуелсіз Мемлекеттер Достастығының елдерінде әзірленген және аттестатталған өлшемдерді орындау әдістемесін тіркеу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 Техникалық реттеу және метрология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01403. Өнеркәсіп, индустрия және технологиялар саласындағы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Экспорттық бақылауға жататын өнімнің транзитіне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ИИДМ Индустриялық даму және өнеркәсіптік қауіпсіздік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Сәйкестікті растау, тауардың шығарылған елін, Еуразиялық экономикалық одақ тауарының немесе шетел тауарының мәртебесін айқындау жөніндегі сарапшы-аудиторды аттестаттау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 Техникалық реттеу және метрология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Мемлекеттік Туын және Қазақстан Республикасының Мемлекеттік Елтаңбасын жасау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 Техникалық реттеу және метрология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449.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Атом энергиясын пайдалану объектілерінің тіршілік циклінің кезеңдеріне байланысты жұмыстарды орындауға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Ядролық материалдармен жұмыс істеу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Радиоактивті заттармен, құрамында радиоактивті заттар бар аспаптармен және қондырғылармен жұмыс істеу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Иондаушы сәуле шығаруды генерациялайтын аспаптармен және қондырғылармен жұмыс істеу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Атом энергиясын пайдалану саласында қызметтер көрсету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Радиоактивті қалдықтармен жұмыс істеу жөніндегі қызметке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Ядролық материалдарды, радиоактивті заттарды, иондаушы сәуле шығарудың радиоизотопты көздерін, радиоактивті қалдықтарды транзиттік тасымалдауды қоса алғанда, Қазақстан Республикасы аумағының шегінде тасымалдауға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Бұрынғы ядролық сынақ полигондары аумақтарында және жүргізілген ядролық сынақтардың салдарынан ластанған басқа аумақтарда қызметтерді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Ядролық қондырғылар мен ядролық материалдарды физикалық қорғауға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Ядролық және радиациялық қауіпсіздікті қамтамасыз етуге жауапты персоналды арнайы даярлау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459.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Уларды өндіру, өңдеу, сатып алу, сақтау, өткізу, пайдалану, жою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Оқ-дәрілерді, қару-жарақ пен әскери техниканы, олардың қосалқы бөлшектерін, жинақтаушы бұйымдары мен аспаптарын, сондай-ақ монтаждауды, реттеуді, жаңғыртуды, орнатуды, пайдалануды, сақтауды, жөндеуді және сервистік қызмет көрсетуді қоса алғанда, оларды өндіруге арналған арнайы материалдар мен жабдықтарды әзірлеу, өндіру, жөндеу, сатып алу және сату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Жарылғыш және пиротехникалық заттар мен олар қолданылып жасалған бұйымдарды (азаматтықты қоспағанда) әзірлеу, өндіру, сатып алу, өткізу, сақтау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Босатылатын оқ-дәрілерді, қару-жарақтарды, әскери техниканы, арнайы құралдарды құртып жіберу, кәдеге жарату, көму арқылы жою және қайта өңдеу жөніндегі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Жекелеген тауарлар түрлерінің импортына және (немесе) экспортына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01403019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Экспорттық бақылауға жататын өнімді экспорттауға және импорттауға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Өнімді Қазақстан Республикасының аумағынан тыс жерде қайта өңдеуге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Экспорттық бақылауға жататын өнімді кері экспорттауға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Ядролық, радиациялық және ядролық физикалық қауіпсіздік сараптамасын жүзеге асыратын ұйымдарды аккредиттеу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w:t>
            </w:r>
            <w:r>
              <w:br/>
            </w:r>
            <w:r>
              <w:rPr>
                <w:rFonts w:ascii="Times New Roman"/>
                <w:b w:val="false"/>
                <w:i w:val="false"/>
                <w:color w:val="000000"/>
                <w:sz w:val="20"/>
              </w:rPr>
              <w:t>
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 </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Көліктік қаптама комплектілерінің конструкциясын бекіту, сондай-ақ басқа елдердің уәкілетті органдары бекіткен Қазақстан Республикасының аумағында оларға сертификаттар-рұқсаттар күшін қолдану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w:t>
            </w:r>
            <w:r>
              <w:br/>
            </w:r>
            <w:r>
              <w:rPr>
                <w:rFonts w:ascii="Times New Roman"/>
                <w:b w:val="false"/>
                <w:i w:val="false"/>
                <w:color w:val="000000"/>
                <w:sz w:val="20"/>
              </w:rPr>
              <w:t>
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 </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469.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Сараптама ұйымы ұсынған ядролық, радиациялық және ядролық физикалық қауіпсіздікті қамтамасыз етуге қатысты есеп-қисаптар әдістемесін келісу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w:t>
            </w:r>
            <w:r>
              <w:br/>
            </w:r>
            <w:r>
              <w:rPr>
                <w:rFonts w:ascii="Times New Roman"/>
                <w:b w:val="false"/>
                <w:i w:val="false"/>
                <w:color w:val="000000"/>
                <w:sz w:val="20"/>
              </w:rPr>
              <w:t>
ды тұлға</w:t>
            </w:r>
            <w:r>
              <w:br/>
            </w:r>
            <w:r>
              <w:rPr>
                <w:rFonts w:ascii="Times New Roman"/>
                <w:b w:val="false"/>
                <w:i w:val="false"/>
                <w:color w:val="000000"/>
                <w:sz w:val="20"/>
              </w:rPr>
              <w:t>
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 Атомдық және энергетикалық қадағалау мен бақылау комитеті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Импорттан өзгеше жағдайларда, азаматтық мақсаттағы, оның ішінде басқа тауарлардың құрамына кіріктірілген не кіретін радиоэлектрондық құралдар мен жоғары жиілікті құрылғыларды Қазақстан Республикасының аумағына әкелуге қорытындылар және (немесе) олардың импортына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Телекоммуникациялар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Қауіпті қалдықтардың экспорты мен импортына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Экологиялық реттеу және бақылау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01403027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Отын-энергетикалық және минералды шикізат аудандары мен кен орындары бойынша жер қойнауы туралы ақпараттың экспортына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 Геология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01404. Өнеркәсіп, индустрия және технологиялар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Кепілдік міндеттемені (түпкілікті пайдаланушының сертификатын)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Тауарларды, технологияларды, жұмыстарды, көрсетілетін қызметтерді, ақпаратты экспорттық бақылауға жататын өнімге жатқызу туралы қорытынды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Химиялық өнімді тіркеу және есепке алу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ИДМ Индустриялық даму және өнеркәсіптік қауіпсіздік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Индустриялық-инновациялық жобаның кешенді жоспарын әзірлеу және/немесе сараптама жасау шығындарын өтеу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"Қазақстандық индустрияны дамыту институты"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"Қазақстандық индустрияны дамыту институты" АҚ және кәсіпкерлерге қызмет көрсету орталықтары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Технологияларды коммерцияландыруға арналған инновациялық гранттарды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"QazІndustry" қазақстандық индустрия және экспорт орталығы" АҚ</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"QazІndustry" қазақстандық индустрия және экспорт орталығы" АҚ,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Инвестицияларды жүзеге асыруды және инвестициялық преференциялар беруді көздейтін инвестициялық жобаны іске асыруға инвестициялық келісімшарт жасасу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 Инвестициялар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479.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Жеңіл, тау-кен металлургия, химия, фармацевтика, ағаш өңдеу өнеркәсібі салаларында, сондай-ақ машина жасау және құрылыс индустриясында тауарларды Еуразиялық экономикалық одақтың кедендік аумағында/аумағынан тыс қайта өңдеудің және ішкі тұтыну үшін қайта өңдеудің шарттары туралы құжатты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Еуразиялық экономикалық одақтың кедендік аумағы арқылы қауіпті қалдықтардың транзитіне Еуразиялық экономикалық одаққа мүше мемлекеттердің уәкілетті органының қорытындысы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ЭГТРМ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Қауіпті техникалық құрылғыларды есепке қою және есептен шығару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комитетінің аумақтық департаменттері, 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Шетелде шығарылған стандарттық үлгіні қолдануға рұқсат ету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 Техникалық реттеу және метрология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01404011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стандарттық үлгіні бекіту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СИМ Техникалық реттеу және метрология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01404012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Ағаштарды кесуге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015. Мұнай-газ саласы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01501. Мұнай-газ саласындағы рұқсат ету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01501001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Шикі газды факелде жағуға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01501002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Теңіздегі объектілерді құруға және орналастыруға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01501003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Көмірсутектер саласындағы тау-кен өндірістерін (көмірсутектер), мұнай-химия өндірістерін жобалауға (технологиялық) және (немесе) пайдалануға, магистральдық газ құбырларын, мұнай құбырларын, мұнай өнімдері құбырларын пайдалануға арналған лицензия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01501004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Газ желісі ұйымдарын аккредиттеу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 xml:space="preserve"> ЭМ </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016. Салықтық әкімшілендіру, бухгалтерлік есеп және қаржылық есеп, аудиторлық қызмет</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01601. Салықтық әкімшілендіру</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489.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Есебі мемлекеттік кірістер органында жүргізілетін берешектің жоқ (бар) екендігі туралы мәліметтерді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Республикасындағы көздерден алынған кірістердің және ұстап қалған (төленген) салықтардың сомалары туралы анықтама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аудандар, қалалар және қалалардағы аудандар бойынша, арнайы экономикалық аймақтардың аумақтарындағы Қаржымині Мемлекеттік кірістер комитетінің аумақтық органдары,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резинденттігін растау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Алкоголь өніміне (шарап материалы, сыра мен сыра сусынын қоспағанда) есепке алу-бақылау таңбаларын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Ұлттық Банкінің Банкнот фабрикасы" ШЖҚ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Ұлттық Банкінің Банкнот фабрикасы" ШЖҚ РМК</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Темекі бұйымдарына акциздік таңбалар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Ұлттық Банкінің Банкнот фабрикасы" ШЖҚ РМК</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Ұлттық Банкінің Банкнот фабрикасы" ШЖҚ РМК</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Салықтық есептілікті ұсынуын тоқтата тұру (ұзарту, қайта бастау)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Бақылау-касса машиналарының мемлекеттік тізіліміне бақылау-касса машиналарының жаңа модельдерін енгізу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Салықтық есептілікті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Салықтық есептілікті кері қайтарып алу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01601010</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Салықтарды, бюджетке төленетін төлемдерді, өсімпұл мен айыппұлдарды есепке жатқызуды және қайтаруды жүргізу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499.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Бюджеттен қосылған құн салығын қайтару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Төлем көзінен ұсталған табыс салығын қайтару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Салықтарды және (немесе) төлемақыларды төлеу бойынша салықтық міндеттемені орындау мерзімдерін өзгерту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комитетінің аудандар, қалалар және қалалардағы аудандар бойынша, арнайы экономикалық аймақтардың аумақтарындағы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Қаржыминінің Мемлекеттік кірістер комитетінің аудандар, қалалар және қалалардағы аудандар бойынша, арнайы экономикалық аймақтардың аумақтарындағы аумақтық органдары,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Еуразиялық экономикалық одаққа тауарларды экспорттау (импорттау) кезінде салық нысандарын қабылдау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Бақылау-касса машиналарын (БКМ) есепке қою және есептен шығару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 қалалар және қалалардағы аудандар бойынша, арнайы экономикалық аймақтардың аумақтарында Қаржыминінің Мемлекеттік кірістер комитетінің аумақтық органдары,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Әкімшінің (уақытша әкімшінің, оңалтушы, уақытша және банкроттықты басқарушының) қызметін жүзеге асыру құқығына үміткер адамдардың біліктілік емтиханын өткізу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01601017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Бюджетпен есеп айырысулар жай-күйі туралы, сондай-ақ әлеуметтік төлемдер бойынша жеке шоттан үзінді көшірме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комитетінің аудандар, қалалар және қалалардағы аудандар бойынша, арнайы экономикалық аймақтардың аумақтарындағы аумақтық органдары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01602. Бухгалтерлік есеп және қаржылық есептілік</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01602001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Бухгалтерлердің кәсіби ұйымын аккредиттеу туралы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Ішкі мемлекеттік аудит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01602002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Бухгалтерлерді кәсіби сертификаттау бойынша ұйымдарды аккредиттеу туралы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Ішкі мемлекеттік аудит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01603. Аудиторлық қызмет</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01603001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Кәсіби аудиторлық ұйымдарды аккредиттеу туралы куәлік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Ішкі мемлекеттік аудит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509.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01603002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Аудиторлық қызметті жүзеге асыруға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Ішкі мемлекеттік аудит комитеті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017. Қаржы нарығын және қаржы ұйымдарын мемлекеттік реттеу, бақылау және қадағалау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01701. Банктер қызметі саласында рұқсат беру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Банктің және (немесе) сақтандыру (қайта сақтандыру) ұйымының және (немесе) инвестициялық портфелді басқарушының және (немесе) банк және (немесе) сақтандыру холдингінің ірі қатысушысы мәртебесін иеленуге келісім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 ашуға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Банктерге банктік және өзге операцияларды жүргізуге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 операцияларының жекелеген түрлерін жүзеге асыратын ұйымдарға банк операцияларына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Ислам банктері жүзеге асыратын банктік және өзге операцияларды жүргізуге арналған лицензияны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Банктің және (немесе) банк холдингінің еншілес ұйым құруына немесе сатып алуына және (немесе) банктің және (немесе) банк холдингінің ұйымдардың жарғылық капиталына қомақты қатысуына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Банкті (банк холдингін) ерікті түрде қайта ұйымдастыруға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01701008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Банкті ерікті түрде таратуға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01702. Зейнетақы қорларының қызметі саласында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01702001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Ерікті жинақтаушы зейнетақы қорын қайта ұйымдастыруға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519.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01702002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Ерікті жинақтаушы зейнетақы қорын ерікті түрде таратуға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01703. Сақтандыру қызметтері нарығы саласында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01703001</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Сақтандыру (қайта сақтандыру) ұйымын құруға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01703002</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"Өмірді сақтандыру" саласы бойынша сақтандыру қызметін жүзеге асыруға немесе исламдық сақтандыру қызметін жүзеге асыру құқығына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01703003</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"Жалпы сақтандыру" саласы бойынша сақтандыру (қайта сақтандыру) қызметін немесе исламдық сақтандыру (қайта сақтандыру) қызметін жүзеге асыру құқығына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01703004</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заңдарында белгіленген және сақтандырудың жекелеген сыныптары болып табылатын міндетті сақтандырудың түрлеріне немесе Қазақстан Республикасының заңдарында белгіленген және сақтандырудың жекелеген сыныптары болып табылатын міндетті сақтандырудың түрлері бойынша исламдық сақтандыру қызметін жүзеге асыру құқығына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01703005</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Қайта сақтандыру жөніндегі қызметке немесе исламдық қайта сақтандыру жөніндегі қызметті жүзеге асыру құқығына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01703006</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Сақтандыру брокерінің қызметін жүзеге асыру құқығына лицензия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01703007</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Сақтандыру (қайта сақтандыру) ұйымының және (немесе) сақтандыру холдингінің еншілес ұйымды құруына немесе иеленуіне, сақтандыру (қайта сақтандыру) ұйымының және (немесе) сақтандыру холдингінің ұйымдардың капиталына қомақты қатысуына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01703008</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Сақтандыру (қайта сақтандыру) ұйымын және сақтандыру холдингін ерікті қайта ұйымдастыруға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01703009</w:t>
            </w:r>
            <w:r>
              <w:br/>
            </w:r>
            <w:r>
              <w:rPr>
                <w:rFonts w:ascii="Times New Roman"/>
                <w:b w:val="false"/>
                <w:i w:val="false"/>
                <w:color w:val="000000"/>
                <w:sz w:val="20"/>
              </w:rPr>
              <w:t>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Сақтандыру (қайта сақтандыру) ұйымын ерікті таратуға рұқсат беру</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01704. Қаржы нарығы мен қаржы ұйымдарын мемлекеттік реттеу, бақылау және қадағалау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529.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Қолма-қол шетел валютасымен айырбастау операцияларына уәкілетті ұйымдарға берілетін лицензия</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ҰБ-ның аумақтық филиалдары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 ұйымдарының, банк, сақтандыру холдингтерінің, "Сақтандыру төлемдеріне кепілдік беру қоры" акционерлік қоғамының басшы қызметкерлерін тағайындауға (сайлауға) келісім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Жарияланған акциялар шығарылымын мемлекеттік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емес облигациялар шығарылымын мемлекеттік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Инвестициялық пай қорлары пайларының шығарылымын мемлекеттік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Акцияларды орналастыру қорытындылары туралы есепті бекіту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Кредиттік бюро қызметін жүзеге асыру құқығына рұқсат және кредиттік тарихтардың деректер базасын, пайдаланылатын ақпараттық жүйелерді қорғау және олардың сақталуын қамтамасыз ету жөніндегі кредиттік бюроға және үй-жайларға қойылатын талаптарға кредиттік бюроның сәйкестігі туралы актіні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Актуарлық қызметті жүзеге асыруға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01704009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резидент-ұйымының эмиссиялық бағалы қағаздарын шет мемлекеттің аумағында орналастыруға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01704010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 мемлекеттің аумағындағы Қазақстан Республикасының резидент-ұйымының эмиссиялық бағалы қағаздарын шығаруға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539.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01704011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Бағалы қағаздар нарығында қызметті жүзеге асыруға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01704012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Микроқаржы қызметін жүзеге асыратын ұйымдарды есептік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01704013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Бірыңғай жинақтаушы зейнетақы қоры салымшысының (алушысының) зейнетақы жинақтарының (инвестициялық кірістерін ескере отырып) жай-күйі туралы ақпарат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БЖЗҚ</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БЖЗҚ,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01704014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Ұлттық Банкінде есептік тіркеуден өткен төлем ұйымдарының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01704015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Төлем ұйымдарын ерікті түрде қайта ұйымдастыруды (біріктіруді, қосуды, бөлуді, бөліп шығаруды, қайта құруды) жүргізуге келісім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01704016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Коллекторлық агенттіктерді есептік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ҚНРДА,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001704017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Банкноттарды, монеталарды және құндылықтарды инкассациялау айрықша қызметі болып табылатын заңды тұлғаларға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ҰБ</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018. Кеден ісі</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01801. Кеден ісі саласындағы мемлекеттік көрсетілетін қызметтер</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Авторлық құқық пен сабақтас құқық объектілерін, тауар белгілерін, қызмет көрсету белгілері мен тауарлардың шығарылған жерлерінің атауларын зияткерлік меншік объектілерінің кедендік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Уәкілетті экономикалық операторлардың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Кеден өкілдерінің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549.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Кедендік тасымалдаушылардың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Тауардың шығарылған жері туралы алдын ала шешім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Тауарларды жіктеу туралы алдын ала шешім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Қаржымині Мемлекеттік кірістер комитетінің облыстар, Нұр-Сұлтан, Алматы және Шымкент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Тауарларды кедендік тазарту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01801009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Халықаралық тасымалдау көлік құралын кедендік пломбалар мен мөрлер салынған тауарларды тасымалдауға жіберу туралы куәлік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Уақытша сақтау орындары иелерінің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Бажсыз сауда дүкендері иелерінің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Өз тауарларын сақтау қоймалары иелерінің тізіліміне енгізу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Кедендік баждарды, салықтарды, арнайы, демпингке қарсы, өтем баждарды төлеу жөніндегі міндеттерді орындауды, сондай-ақ кеден ісі саласында қызметін жүзеге асыратын заңды тұлғаның және (немесе) уәкілетті экономикалық оператордың міндеттерінің орындалуын қамтамасыз етуді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кірістер комитеті, 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559.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Кедендік әкелу баждарын төлеу мерзімдерін өзгерту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Көлік құралына арналған кедендік декларацияны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Жолаушылар кедендік декларациясын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01801017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Транзиттік декларацияны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Астана, Алматы және Шымкент қалалары бойынша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Астана, Алматы және Шымкент қалалары бойынша аумақтық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019. Қауіпсіздік, қорғаныс және сот әділдігі</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01901. Қауіпсіздік, сот әділдігі және қорғаныс саласында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және қызметтік қару мен оның патрондарын әзірлеу, жасау, жөндеу, сату, коллекцияға жинау, экспонаттау жөніндегі қызметті жүзеге асыруға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пиротехникалық заттар мен олар қолданылып жасалған бұйымдарды әзірлеу, жасау, сату, пайдалану жөніндегі қызметті жүзеге асыруға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Жедел-іздестіру іс-шараларын жүргізуге арналған арнайы техникалық құралдарды әзірлеу, өндіру, жөндеу және сату бойынша қызметпен айналысу үшін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Ақпаратты криптографиялық қорғау құралдарын әзірлеуге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Ақпарат таралып кететін арналарды және жедел-іздестіру іс-шараларын жүргізуге арналған арнайы техникалық құралдарды анықтау бойынша қызметтер көрсетуге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Үшінші елдермен сауда-саттықта тарифтік емес реттеу шаралары қолданылатын ақпаратты жасырын алуға арналған арнайы техникалық құралдарды әкелуге, әкетуге және олардың транзитіне қорытынды (рұқсат беру құжатын)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569.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Үшінші елдермен сауда-саттықта тарифтік емес реттеу шаралары қолданылатын шифрлау (криптографиялық) құралдарын әкелуге, әкетуге және олардың транзитіне қорытынды (рұқсат беру құжатын)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Күзет қызметімен айналысу құқығына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01901009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Уәкілетті органның жеке күзет ұйымында басшы және күзетші лауазымдарын атқаратын жұмыскерлерді даярлау және олардың біліктілігін арттыру жөніндегі арнайы оқу орталығын айқындауы</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Ұлттық компанияның күзет ұйымын құруын уәкілетті органмен келісу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және қызметтік қарудың және оған патрондардың криминалистік талаптарға сәйкестігіне қорытынды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және қызметтік қару мен оның патрондарын Қазақстан Республикасының аумағына әкелуге, Қазақстан Республикасының аумағынан әкетуге және Қазақстан Республикасының аумағы арқылы транзиттеуге қорытындылар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тұлғаларға азаматтық және қызметтік қару мен оның патрондарын сатып алуға, сақтауға, сақтау мен алып жүруге, тасымалдауға рұқсат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Азаматтық пиротехникалық заттар мен олар қолданылып жасалған бұйымдарды сатып алуға, сақтауға рұқсаттар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Атыс тирлері (атыс орындары) мен стенділерін ашуға және олардың жұмыс істеуіне рұқсат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Есірткі құралдары, психотроптық заттар мен прекурсорлар айналымына байланысты қызметке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579.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Құрамында есірткі құралдары, психотроптық заттар мен прекурсорлар бар тауарлардың экспорты мен импортына лицензия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Есірткі құралдарын, психотроптық заттар мен прекурсорларды әкелуге, әкетуге және транзиттеуге рұқсат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01901019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Ақпаратты криптографиялық қорғау құралдарын өткізуге (оның ішінде өзгеше беруге) рұқсат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01902. Қауіпсіздік, сот әділдігі және қорғаныс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Бас прокуратурасы Құқықтық статистика және арнайы есепке алу жөніндегі комитеті және оның аумақтық органдары архивтерінің шегінде архивтік анықтамаларды және/немесе архивтік құжаттардың көшірмелерін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БП</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БП ҚСАЕК, БП ҚСАЕК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Тауарларды ақпаратты криптографиялық қорғау құралдарына және жедел-іздестіру іс-шараларын жүргізуге арналған арнайы техникалық құралдарға жатқызу тұрғысынан техникалық зерттеу жүргізу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Шифрлау (криптографиялық) құралдарын қамтитын тауарлардың (өнімдердің) сипаттамасы туралы нотификацияларды тіркеу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Шетелдіктер мен азаматтығы жоқ адамдардың Қазақстан Республикасына келу және Қазақстан Республикасынан кету құқығына Қазақстан Республикасының аумағында визаны беру, қалпына келтіру және ұзарту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полиция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Нотариустардың өтініштерін қабылдау, мөрлерін тіркеу және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әділет департаменттері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әділет департаменттері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Өндіріп алушының өтініші бойынша атқарушылық құжаттың негізінде атқарушылық іс жүргізуді қозғау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Әділетминінің аумақтық органдары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аумақтық әділет органдары,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Аумақтық суларда (теңізде), ішкі суларда және континенттік қайраңда кәсіпшілік қызметті жүргізу үшін қазақстандық кемелердің Қазақстан Республикасының Мемлекеттік шекарасын бірнеше рет кесіп өтуіне рұқсат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 Шекара қызметінің әскери бөлімдері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589.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Шекаралық белдеуге кіруге және онда болуға рұқсаттамалар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 Шекара қызметінің әскери бөлімдері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01902009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Қазақстандық шағын көлемді өздігінен жүзетін және өздігінен жүзбейтін (суүсті және суасты) кемелердің (құралдардың) және мұз үстімен жылжитын құралдардың Қазақстан Республикасының аумақтық суларына (теңізіне) және ішкі суларына шығуына рұқсаттамалар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ҰҚК Шекара қызметінің әскери бөлімдері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01902010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Жоғарғы Сотының жанындағы Сот төрелігі академиясына оқуға қабылдау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ЖССҚҚД</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Жоғарғы Сотының жанындағы Сот төрелігі академиясы</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Жоғарғы Сотының жанындағы Сот төрелігі академиясы,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020. Бәсекелестікті қорғау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02001. Бәсекелестікті қорғау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02001001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Экономикалық шоғырлануға келісім беру туралы қолдаухаттарды қарау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Бәсекелестікті қорғау және дамыту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Бәсекелестікті қорғау және дамыту комитеті,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021. Дін</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02101. Дін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593.</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02101001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Дінтану сараптамасын жүргізу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Дін істері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Дін істері комитеті,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594.</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02101002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Діни әдебиетті және діни мазмұндағы өзге де ақпараттық материалдарды, діни мақсаттағы заттарды тарату үшін арнайы тұрақты үй-жайлардың орналасатын жерін бекіту туралы шешім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595.</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02101003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Діни іс-шараларды өткізуге арналған үй-жайларды ғибадат үйлерінен (ғимараттарынан) тыс жерлерде орналастыруға келісу туралы шешім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022. Жер қатынастары, геодезия және картография</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02201. Жер қатынастары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596.</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жер кадастрынан мәліметтер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597.</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учаскесінің кадастрлық (бағалау) құнын айқындау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598.</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учаскелерін қалыптастыру жөнінде жерге орналастыру жобаларын бекіту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599.</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учаскесінің нысаналы мақсатын өзгертуге шешім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аудандық маңызы бар қаланың, кенттің, ауылдың, ауылдық округтің әкімі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600.</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Іздестіру жұмыстарын жүргізу үшін жер учаскелерін пайдалануға рұқсат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601.</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учаскесіне актілерді дайындау және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602.</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учаскесінің сапалы жағдайы туралы мәліметтер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02201009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Ауыл шаруашылығы алқаптарын бір түрден екінші түрге ауыстыруға түпкілікті шешім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аудандардың және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Елді мекендер шегінде объектілер салу үшін жер учаскелерін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 аудандық маңызы бар қаланың, кенттің, ауылдың, ауылдық округтің әкімдері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Сауда-саттықты (конкурстарды, аукциондарды) өткізуді талап етпейтін мемлекет меншігіндегі жер учаскелеріне құқықтарды алу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02201012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жер кадастрының автоматтандырылған ақпараттық жүйесінің графикалық дерегімен жобаланып отырған жер учаскесін келісу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02201013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учаскелерінің бөлінетіндігі мен бөлінбейтіндігін айқындау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02201014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Бүлінген жерлерді қалпына келтіру жобасын келісу және беру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609.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02201015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учаскесін жекеменшікке ақысын бірден төлеп не бөліп төлеуге сату</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02201016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 учаскесін алу үшін кезекке қою</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АШМ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 "электрондық үкіметтің" веб-порталы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02202. Геодезия және картография</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02202001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Аэротүсірілім жұмыстарын жүргізуді тіркеу, есепке алу және оларға рұқсат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Геодезия және картография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02202002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Геодезиялық пункттерді бұзуға немесе қайта салуға (ауыстыруға) рұқсат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Геодезия және картография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02202003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Геодезиялық және картографиялық қызмет субъектілеріне жоспарланып отырған жұмыс учаскелерінде жергілікті жерлердің геодезиялық және картографиялық жағынан зерделенгендігі туралы тиісті мәліметтер беру</w:t>
            </w:r>
            <w:r>
              <w:br/>
            </w:r>
            <w:r>
              <w:rPr>
                <w:rFonts w:ascii="Times New Roman"/>
                <w:b w:val="false"/>
                <w:i w:val="false"/>
                <w:color w:val="000000"/>
                <w:sz w:val="20"/>
              </w:rPr>
              <w:t>
</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Геодезия және картография комитеті</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Геодезия және картография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023. Мәдениет, ақпарат және байланыс</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02301. Байланысты ұйымдастыру және ұсыну саласында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радиожиілілік спектрін пайдалануға рұқсат беру, жою, ұзарту және қайта ресімдеу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ЦДҚАӨМ Телекоммуникациялар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Телекоммуникациялар комитеті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Байланыс саласындағы қызметтерді көрсетуге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Телекоммуникациялар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Нөмірлеу ресурсын бөлу және нөмірлерді беру, сондай-ақ оларды алып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Телекоммуникациялар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02302. Ақпарат</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02302001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Куәландыру орталықтарын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Ақпараттық қауіпсіздік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02302002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Архивтік анықтамалар, архивтік құжаттардың көшірмелерін немесе архивтік үзінділер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Ұлттық архиві" РММ, орталық мемлекеттік архивтер, облыстардың, Нұр-Сұлтан, Алматы және Шымкент қалаларының, қалалардың, аудандардың мемлекеттік архивтері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Қазақстан Республикасының Ұлттық архиві" РММ, орталық мемлекеттік архивтер, облыстардың, Нұр-Сұлтан, Алматы және Шымкент қалаларының, қалалардың, аудандардың мемлекеттік архивтері,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619.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02302003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Ақпараттық қауіпсіздік талаптарына сәйкестікті сынау нәтижелері бойынша акт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Ақпараттық қауіпсіздік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Ақпараттық қауіпсіздік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02302004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Ұлттық куәландыру орталығының тіркеу куәлігін беру және қайтарып алу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"Ұлттық ақпараттық технологиялар" АҚ</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"Ұлттық ақпараттық технологиялар" АҚ,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02303. Мәдениет</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Теле-, радиоарналарды тарату жөніндегі қызметпен айналысу үшін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Ақпарат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Отандық теле-, радиоарнаны есепке қою, қайта есепке қою, куәліктің телнұсқасын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Ақпарат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аумағында таратылатын шетелдік теле-, радиоарнаны есепке қою, қайта есепке қою, куәліктің телнұсқасын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Ақпарат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 Ақпарат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Фильмге прокаттау куәлігін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 xml:space="preserve"> МСМ </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Мәдени құндылықтарды уақытша әкету құқығына куәлік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Ұлттық архив қорының мемлекеттік меншіктегі құжаттарын Қазақстан Республикасынан тысқары жерлерге уақытша әкетуге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Көркемөнерпаздар ұжымдарына "Халықтық" (үлгілі) атағын беруге өтінімдерді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02303008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Мемориалдық тақталарды орнатуға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024. Төтенше жағдайлар</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02401. Төтенше жағдайлар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629.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Қауіпті өндірістік объектілерде қолданылатын технологияларды, техникалық құрылғыларды, материалдарды, қауіпті техникалық құрылғыларды қолдануға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Қауіпті өндіріс объектісінің өнеркәсіптік қауіпсіздік декларацияларын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тұлғаларды өнеркәсіптік қауіпсіздік саласындағы жұмыстарды жүргізу құқығына аттестаттау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Жарылыс жұмыстарын жүргізуге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комитетінің аумақтық департаменттері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Жарылғыш заттар мен олардың негізінде жасалған бұйымдарды ұдайы қолдануға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Қауіпті өндірістік объектілерді салуға, кеңейтуге, реконструкциялауға, жаңғыртуға, консервациялауға және жоюға арналған жобалау құжаттамасын келісу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Индустриялық даму және өнеркәсіптік қауіпсіздік комитеті, ИИДМ Индустриялық даму және өнеркәсіптік қауіпсіздік комитетінің аумақтық департаменттері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емес өртке қарсы қызметтерді ұйымдардағы, елді мекендердегі және объектілердегі өрттердің алдын алу және сөндіру, өрт қауіпсіздігін қамтамасыз ету және авариялық-құтқару жұмыстарын жүргізу жөніндегі жұмыстарды жүргізу құқығына аттестаттау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 Төтенше жағдайлар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02401008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Өрт қауіпсіздігі саласындағы аудит бойынша сараптама ұйымдарын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ІІМ Төтенше жағдайлар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025. Дене шынықтыру және спорт</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02501. Дене шынықтыру және спорт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Республикалық және өңірлік спорт федерацияларын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Спорт және дене шынықтыру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Жергілікті спорт федерацияларын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639.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Спортшылар мен жаттықтырушыларға өмір бойы ай сайынғы материалдық қамсыздандыруды төлеу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Спорт және дене шынықтыру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еңбек сіңірген спорт шебері", "Қазақстан Республикасының халықаралық дәрежедегі спорт шебері", "Қазақстан Республикасының спорт шебері", "Қазақстан Республикасының еңбек сіңірген жаттықтырушысы" спорттық атақтарын және біліктілігі жоғары деңгейдегі жоғары санатты жаттықтырушы, біліктілігі орта деңгейдегі жоғары санатты жаттықтырушы, біліктілігі жоғары деңгейдегі жоғары санатты әдіскер, біліктілігі орта деңгейдегі жоғары санатты әдіскер, біліктілігі жоғары деңгейдегі жоғары санатты нұсқаушы-спортшы, жоғары санатты ұлттық спорт төрешісі, ұлттық спорт төрешісі біліктілік санаттарын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Спорт және дене шынықтыру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спорт шеберлігіне кандидат, 1-разрядты спортшы спорттық разрядтарын және біліктілігі жоғары деңгейдегі бірінші санатты жаттықтырушы, біліктілігі орта деңгейдегі бірінші санатты жаттықтырушы, біліктілігі жоғары деңгейдегі бірінші санатты әдіскер, біліктілігі орта деңгейдегі бірінші санатты әдіскер, біліктілігі жоғары деңгейдегі бірінші санатты нұсқаушы-спортшы, бірінші санатты спорт төрешісі біліктілік санаттарын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2-разрядты спортшы, 3-разрядты спортшы, 1-жасөспірімдік разрядты спортшы, 2-жасөспірімдік разрядты спортшы, 3-жасөспірімдік разрядты спортшы спорттық разрядтарын және біліктілігі жоғары деңгейдегі екінші санатты жаттықтырушы, біліктілігі орта деңгейдегі екінші санатты жаттықтырушы, біліктілігі жоғары деңгейдегі екінші санатты әдіскер, біліктілігі орта деңгейдегі екінші санатты әдіскер, біліктілігі жоғары деңгейдегі екінші санатты нұсқаушы-спортшы, спорт төрешісі біліктілік санаттарын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Аудандардың және облыстық маңызы бар қалалардың ЖАО, Нұр-Сұлтан, Алматы және Шымкент қалаларындағы аудандардың әкімдері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Спорт мектептеріне және спорт мектептерінің бөлімшелеріне "мамандандырылған" деген мәртебе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Спорт түрлері бойынша Қазақстан Республикасы құрама командаларының (спорт түрлері бойынша ұлттық құрама командалардың) мүшелеріне олардың халықаралық спорттық жарыстарда жарақаттар алуы және мертігуі кезінде өтемақы төлемдерін төлеу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Спорт және дене шынықтыру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02501009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Олимпиада, Паралимпиада, Сурдлимпиада ойындарының чемпиондары мен жүлдегерлеріне тұрғын үй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Спорт түрлерін, спорт салаларын тану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Спорт және дене шынықтыру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 Спорт және дене шынықтыру істері комитеті,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w:t>
            </w:r>
            <w:r>
              <w:br/>
            </w:r>
            <w:r>
              <w:rPr>
                <w:rFonts w:ascii="Times New Roman"/>
                <w:b w:val="false"/>
                <w:i w:val="false"/>
                <w:color w:val="000000"/>
                <w:sz w:val="20"/>
              </w:rPr>
              <w:t>
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02501011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Дене шынықтыру және спорт саласында кадрларды даярлауға, қайта даярлауға және біліктілігін арттыруға құжаттарды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Кадрларды даярлау, қайта даярлау және біліктілігін арттыру бойынша қызметті жүзеге асыратын ұйымдар</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Кадрларды даярлау, қайта даярлау және біліктілігін арттыру бойынша қызметті жүзеге асыратын ұйымдар</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026. Сәулет-қала құрылысы қызметі</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02601. Сәулет-қала құрылысы саласында рұқсат құжаттарын беру (лицензиялауды, тіркеуді, сертификаттауды қоса алғанда)</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Жобалау қызметіне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649.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Іздестіру қызметіне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Құрылыс-монтаждау жұмыстарына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02601004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Ғибадат үйлерін (ғимараттарын) салу және олардың орналасатын жерін айқындау туралы шешім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02601005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Үйлерді (ғимараттарды) ғибадат үйлері (ғимараттары) етіп қайта бейіндеу (функционалдық мақсатын өзгерту) туралы шешім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02601006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Объектілерді кейіннен кәдеге жарату (құрылыстарды бұзу) жөніндегі жұмыстар кешенін жүргізуге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ауданның, облыстық маңызы бар қаланың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ауданның, облыстық маңызы бар қаланың ЖАО,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Электрондық/қағазтүрінде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02602. Сәулет-қала құрылысы қызметі саласындағы мемлекеттік көрсетілетін өзге де қызметтер</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аумағында жылжымайтын мүлік объектілерінің мекенжайын айқындау бойынша анықтама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Құрылыс және реконструкция (қайта жоспарлау, қайта жабдықтау) жобаларын әзірлеу кезінде бастапқы материалдарды ұсыну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Сәулет, қала құрылысы және құрылыс қызметі салаларында сарапшылық жұмыстарды және инжинирингтік көрсетілетін қызметтерді жүзеге асыратын сарапшыларды аттестаттау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Объектілер құрылысының жобаларына ведомстводан тыс кешенді сараптама жүргізуге үміткер заңды тұлғаларды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Құрылыс және тұрғын үй-коммуналдық шаруашылық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Эскизді (эскиздік жобаны) келісуден өткізу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659.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Жобалау және құрылыс салу процесіне қатысушы инженер-техник жұмыскерлерді аттестаттау жөніндегі мемлекеттік емес аттестаттау орталықтарын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Құрылыс және тұрғын үй-коммуналдық шаруашылық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Бірінші және екінші жауапкершілік деңгейіндегі объектілер бойынша техникалық қадағалауды және техникалық зерттеп-қарауды жүзеге асыратын заңды тұлғаларды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 Құрылыс және тұрғын үй-коммуналдық шаруашылық істері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Сәулет, қала құрылысы және құрылыс саласындағы жобаларды басқару жөніндегі ұйымдарды аккредиттеу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02602009</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Үлескерлердің ақшасын тартуға рұқсат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02602010</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Тұрғын үй құрылысына үлестік қатысу туралы шарттың есептік жазбасы туралы үзінді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02602011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Тұрғын үй құрылысы мақсаттары үшін жеке кәсіпкерлік субьектілеріне екінші деңгейдегі банктер беретін кредиттер бойынша сыйақы мөлшерлемелерін субсидиялау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"Даму" КДҚ" АҚ</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027. Тұрғын үй-коммуналдық шаруашылық</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02701. Тұрғын үй-коммуналдық шаруашылық саласындағы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02701001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Тұрғын үй көмегін тағайындау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02701002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тұрғын үй қорынан тұрғын үйге немесе жеке тұрғын үй қорынан жергілікті атқарушы орган жалдаған тұрғын үйге мұқтаж азаматтарды есепке алу және кезекке қою, сондай-ақ жергілікті атқарушы органдардың тұрғын үй беру туралы шешім қабылдауы</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02701003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тұрғын үй қорынан берілетін тұрғын үйлерді жекешелендіру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02701004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Жалғыз тұрғын үйі авариялық деп танылған азаматтарға анықтама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облыстық маңызы бар қалалардың ЖАО</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669.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02701005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Тұрғын үй сертификаттарын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ИИДМ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облыстардың, Нұр-Сұлтан, Алматы және Шымкент қалаларының, аудандардың және облыстық маңызы бар қалалардың ЖАО</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028. Сыртқы саясат және сыртқы істер</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02801. Сыртқы саясат және сыртқы істер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02801001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Құжаттарды заңдастыру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 Қазақстан Республикасының шетелдегі мекемелері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 Қазақстан Республикасының шетелдегі мекемелері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02801002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Кеме шетелде сатып алынған жағдайда Қазақстан Республикасының Мемлекеттік Туын көтеріп жүзу құқығына уақытша куәлік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02801003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 орналасқан кемелері апатқа ұшыраған жағдайда теңіз наразылығы туралы акт жасау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шетелдегі мекемелері</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029. Табиғи монополияларды реттеу</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02901. Табиғи монополияларды реттеу саласындағы өзге де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02901001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Энергиямен жабдықтау мақсатында электр энергиясын сатып алу қызметіне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Табиғи монополияларды реттеу комитетінің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02901002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Егер мәміле жасалатын мүліктің ағымдағы жылдың басындағы бухгалтерлік баланста ескерілген баланстық құны ағымдағы жылдың басындағы бухгалтерлік балансқа сәйкес оның активтерінің баланстық құнының 0,05 пайызынан асатын болса, табиғи монополия субъектісініңмүлкіне қатысты өзге мәмілелер жасасуға келісім беру, аэронавигация және әуежайлар және байланыс саласында көрсетілетін қызметтерді қоспағанда</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Табиғи монополияларды реттеу комитеті, ҰЭМ Табиғи монополияларды реттеу комитетінің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02901003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Табиғи монополиялар субъектілерін қайта ұйымдастыруға және таратуға келісім беру, аэронавигация және әуежайлар және байланыс саласында көрсетілетін қызметтерді қоспағанда</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Табиғи монополияларды реттеу комитеті, ҰЭМ Табиғи монополияларды реттеу комитетінің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02901004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тіркелімге табиғи монополиялар субъектілеріненгізу және одан шығару, аэронавигация және әуежайлар және байланыс саласында көрсетілетін қызметтерді қоспағанда</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және 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Табиғи монополияларды реттеу комитеті, ҰЭМ Табиғи монополияларды реттеу комитетінің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030. Мемлекеттік қызмет</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03001. Мемлекеттік қызмет саласындағы басқа мемлекеттік көрсетілетін қызметтер</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03001001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әкімшілік қызметтің кадрлық резервіне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МҚІА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МҚІА, МҚІА аумақтық бөлімшелері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МҚІА, МҚІА аумақтық бөлімшелері,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03001002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қызметшілерді, бос мемлекеттік әкімшілік лауазымға орналасуға үміткерлерді және құқық қорғау қызметіне алғаш рет кіретін азаматтарды тестілеу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МҚІА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МҚІА, МҚІА аумақтық бөлімшелері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МҚІА, МҚІА аумақтық бөлімшелері,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679.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03001003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Президентінің жанындағы Мемлекеттік басқару академиясына жоғары оқу орнынан кейінгі білім беру бағдарламалары бойынша, біліктілікті арттыру бағдарламалары бойынша құжаттар қабылдау және оқуға қабылдау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МҚІА</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МБА</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МБА,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031. Басқа</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03101. Ғарыш кеңістігін пайдалану</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03101001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Ғарыш кеңістігін пайдалану саласындағы қызметті жүзеге асыруға лицензия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Аэроғарыш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03101002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Ғарыш объектілерін және оларға құқықтарды мемлекеттік тіркеу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ЦДИАӨМ Аэроғарыш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03102. Апостиль қою</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мемлекеттік архивтерінен шығатын және шетелге жіберілетін архивтік анықтамаларға, архивтік құжаттардың көшірмелеріне немесе архивтік үзінділерге апостиль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МСМ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 xml:space="preserve"> МСМ </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Республикасының әділет органдарынан және өзге мемлекеттік органдарынан, сондай-ақ нотариустардан шығатын ресми құжаттарға апостиль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 облыстардың, Нұр-Сұлтан, Алматы және Шымкент қалаларының әділет департаменттері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03102003</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Білім беру ұйымдарынан шығатын ресми құжаттарды апостильдеу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БҒМ Білім және ғылым саласындағы бақылау комитетінің аумақтық департаменттері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685.</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03102004</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Қаржы министрлігінің құрылымдық бөлімшелерінен және (немесе) олардың аумақтық бөлімшелерінен шығатын ресми құжаттарға апостиль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 Мемлекеттік кірістер комитетінің облыстар, Нұр-Сұлтан, Алматы және Шымкент қалалары бойынша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Қаржымині Мемлекеттік кірістер комитетінің облыстар, Нұр-Сұлтан, Алматы және Шымкент қалалары бойынша аумақтық органдары,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686.</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03102005</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Қорғаныс министрлігінің Орталық мұрағатынан шығатын мұрағаттық анықтамаларға және мұрағаттық құжаттардың көшірмелеріне апостиль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Қорғанысмині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687.</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03102006</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Прокуратура органдарынан, тергеу және анықтау органдарынан шығатын ресми құжаттарға апостиль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БП</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БП ҚСАЕК, БП ҚСАЕК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688.</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03102007</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Сот органдарынан шығатын ресми құжаттарға апостиль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ЖССҚҚД</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ЖС СҚҚД, ЖС СҚҚД облыстардағы, Нұр-Сұлтан, Алматы және Шымкент қалаларындағы аумақтық органдары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ЖС СҚҚД,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689.</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03102008</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Ішкі істер министрлігі арнайы мемлекеттік мұрағаты мен оның аумақтық бөлімшелерінен шығатын мұрағаттық анықтамаларға және мұрағаттық құжаттардың көшірмелеріне апостиль қою</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 аумақтық полиция органдары, оқу орындары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ІІМ, аумақтық полиция органдары, оқу орындары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Қағаз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031003. Статистикалық ақпаратты ұсыну</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690.</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03103001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Ресми статистикалық ақпаратты тарату графигінде көзделмеген статистикалық ақпаратты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Статистика комитетінің Ақпараттық-есептеу орталығы" ШЖҚ РМК және оның облыстардағы, Нұр-Сұлтан, Алматы және Шымкент қалаларындағы филиалдары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"ҰЭМ Статистика комитетінің Ақпараттық-есептеу орталығы" ШЖҚ РМК және оның облыстардағы, Нұр-Сұлтан, Алматы және Шымкент қалаларындағы филиалдары, "электрондық үкіметтің"</w:t>
            </w:r>
            <w:r>
              <w:br/>
            </w:r>
            <w:r>
              <w:rPr>
                <w:rFonts w:ascii="Times New Roman"/>
                <w:b w:val="false"/>
                <w:i w:val="false"/>
                <w:color w:val="000000"/>
                <w:sz w:val="20"/>
              </w:rPr>
              <w:t>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Ақылы</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03104. Мемлекеттік кәсіпорындар және мемлекеттік меншік</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691.</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03104001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мүлік тізілімінен ақпарат беру (мемлекет бақылайтын акционерлік қоғамдар мен жауапкершілігі шектеулі серіктестіктердің, сондай-ақ мемлекеттік заңды тұлғалардың тізбесі; мемлекеттік меншік объектілерін сауда-саттыққа қою кестесіне енгізілген мемлекеттік мүлік туралы ақпарат пен материалдар)</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мүлік және жекешелендіру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692.</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03104002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мүлікті жалға алушылармен (сенімгерлік басқарушылармен) жасалған жалдау (сенімгерлік басқару) шарттары бойынша оларға мемлекеттік мүлік тізілімінен шарт бойынша есептеулер, өсімпұл мен мемлекеттік бюджетке түскен төлемдер туралы мәліметтерді қамтитын анықтама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Қаржыминінің Мемлекеттік мүлік және жекешелендіру комитеті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 түрінде</w:t>
            </w:r>
            <w:r>
              <w:br/>
            </w:r>
            <w:r>
              <w:rPr>
                <w:rFonts w:ascii="Times New Roman"/>
                <w:b w:val="false"/>
                <w:i w:val="false"/>
                <w:color w:val="000000"/>
                <w:sz w:val="20"/>
              </w:rPr>
              <w:t>
</w:t>
            </w:r>
          </w:p>
        </w:tc>
      </w:tr>
      <w:tr>
        <w:trPr>
          <w:trHeight w:val="30" w:hRule="atLeast"/>
        </w:trPr>
        <w:tc>
          <w:tcPr>
            <w:tcW w:w="0" w:type="auto"/>
            <w:gridSpan w:val="3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03105. Анықтамалар беру</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693.</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03105001</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Қазақстан Республикасы Ішкі істер министрлігінің арнайы мемлекеттік мұрағаты мен оның аумақтық бөлімшелерінің шегінде мұрағаттық анықтамаларды және/немесе мұрағаттық құжаттардың көшірмелерін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ІІМ, аумақтық полиция органдары, оқу орындары</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Мемлекеттік корпорация, ІІМ, аумақтық полиция органдары, оқу орындары, "электрондық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Электронды/қағаз түрінде</w:t>
            </w:r>
            <w:r>
              <w:br/>
            </w: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694.</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03105002</w:t>
            </w: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"Заңды тұлғалар" мемлекеттік дерекқорынан анықтама беру</w:t>
            </w: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Жеке және заңды тұлғалар</w:t>
            </w:r>
            <w:r>
              <w:br/>
            </w:r>
            <w:r>
              <w:rPr>
                <w:rFonts w:ascii="Times New Roman"/>
                <w:b w:val="false"/>
                <w:i w:val="false"/>
                <w:color w:val="000000"/>
                <w:sz w:val="20"/>
              </w:rPr>
              <w:t>
</w:t>
            </w:r>
          </w:p>
        </w:tc>
        <w:tc>
          <w:tcPr>
            <w:tcW w:w="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Әділетмині</w:t>
            </w: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"Электрондық үкіметтің" веб-порталы</w:t>
            </w: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Тегін</w:t>
            </w:r>
            <w:r>
              <w:br/>
            </w:r>
            <w:r>
              <w:rPr>
                <w:rFonts w:ascii="Times New Roman"/>
                <w:b w:val="false"/>
                <w:i w:val="false"/>
                <w:color w:val="000000"/>
                <w:sz w:val="20"/>
              </w:rPr>
              <w:t>
</w:t>
            </w:r>
          </w:p>
        </w:tc>
        <w:tc>
          <w:tcPr>
            <w:tcW w:w="2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val="false"/>
                <w:i w:val="false"/>
                <w:color w:val="000000"/>
                <w:sz w:val="20"/>
              </w:rPr>
              <w:t>Электронды</w:t>
            </w:r>
            <w:r>
              <w:br/>
            </w:r>
            <w:r>
              <w:rPr>
                <w:rFonts w:ascii="Times New Roman"/>
                <w:b w:val="false"/>
                <w:i w:val="false"/>
                <w:color w:val="000000"/>
                <w:sz w:val="20"/>
              </w:rPr>
              <w:t>
</w:t>
            </w:r>
          </w:p>
        </w:tc>
      </w:tr>
    </w:tbl>
    <w:p>
      <w:pPr>
        <w:spacing w:after="0"/>
        <w:ind w:left="0"/>
        <w:jc w:val="left"/>
      </w:pPr>
      <w:r>
        <w:rPr>
          <w:rFonts w:ascii="Times New Roman"/>
          <w:b w:val="false"/>
          <w:i w:val="false"/>
          <w:color w:val="000000"/>
          <w:sz w:val="28"/>
        </w:rPr>
        <w:t xml:space="preserve">      </w:t>
      </w:r>
      <w:r>
        <w:rPr>
          <w:rFonts w:ascii="Times New Roman"/>
          <w:b w:val="false"/>
          <w:i w:val="false"/>
          <w:color w:val="000000"/>
          <w:sz w:val="28"/>
        </w:rPr>
        <w:t>Ескертпе:</w:t>
      </w:r>
      <w:r>
        <w:br/>
      </w:r>
      <w:r>
        <w:rPr>
          <w:rFonts w:ascii="Times New Roman"/>
          <w:b w:val="false"/>
          <w:i w:val="false"/>
          <w:color w:val="000000"/>
          <w:sz w:val="28"/>
        </w:rPr>
        <w:t>
      Мемлекеттік көрсетілетін қызмет коды үш секциядан тұрады: 000 00 000.</w:t>
      </w:r>
      <w:r>
        <w:br/>
      </w:r>
      <w:r>
        <w:rPr>
          <w:rFonts w:ascii="Times New Roman"/>
          <w:b w:val="false"/>
          <w:i w:val="false"/>
          <w:color w:val="000000"/>
          <w:sz w:val="28"/>
        </w:rPr>
        <w:t>
      Бірінші позициядағы үш сан мемлекеттік қызмет көрсету саласын білдіреді.</w:t>
      </w:r>
      <w:r>
        <w:br/>
      </w:r>
      <w:r>
        <w:rPr>
          <w:rFonts w:ascii="Times New Roman"/>
          <w:b w:val="false"/>
          <w:i w:val="false"/>
          <w:color w:val="000000"/>
          <w:sz w:val="28"/>
        </w:rPr>
        <w:t>
      Екінші позициядағы екі сан мемлекеттік қызмет көрсетудің кіші саласын (өмірлік жағдайды) білдіреді.</w:t>
      </w:r>
      <w:r>
        <w:br/>
      </w:r>
      <w:r>
        <w:rPr>
          <w:rFonts w:ascii="Times New Roman"/>
          <w:b w:val="false"/>
          <w:i w:val="false"/>
          <w:color w:val="000000"/>
          <w:sz w:val="28"/>
        </w:rPr>
        <w:t>
      Үшінші позициядағы үш сан мемлекеттік көрсетілетін қызметтің кіші саласы ішіндегі реттік нөмірін білдіреді.</w:t>
      </w:r>
      <w:r>
        <w:br/>
      </w:r>
      <w:r>
        <w:rPr>
          <w:rFonts w:ascii="Times New Roman"/>
          <w:b w:val="false"/>
          <w:i w:val="false"/>
          <w:color w:val="000000"/>
          <w:sz w:val="28"/>
        </w:rPr>
        <w:t>
      Аббревиатуралардың толық жазылуы:</w:t>
      </w:r>
      <w:r>
        <w:br/>
      </w:r>
      <w:r>
        <w:rPr>
          <w:rFonts w:ascii="Times New Roman"/>
          <w:b w:val="false"/>
          <w:i w:val="false"/>
          <w:color w:val="000000"/>
          <w:sz w:val="28"/>
        </w:rPr>
        <w:t>
      БП – Қазақстан Республикасы Бас прокуратурасы</w:t>
      </w:r>
      <w:r>
        <w:br/>
      </w:r>
      <w:r>
        <w:rPr>
          <w:rFonts w:ascii="Times New Roman"/>
          <w:b w:val="false"/>
          <w:i w:val="false"/>
          <w:color w:val="000000"/>
          <w:sz w:val="28"/>
        </w:rPr>
        <w:t>
      АШМ – Қазақстан Республикасы Ауыл шаруашылығы министрлігі</w:t>
      </w:r>
      <w:r>
        <w:br/>
      </w:r>
      <w:r>
        <w:rPr>
          <w:rFonts w:ascii="Times New Roman"/>
          <w:b w:val="false"/>
          <w:i w:val="false"/>
          <w:color w:val="000000"/>
          <w:sz w:val="28"/>
        </w:rPr>
        <w:t>
      Әділетмині – Қазақстан Республикасы Әділет министрлігі</w:t>
      </w:r>
      <w:r>
        <w:br/>
      </w:r>
      <w:r>
        <w:rPr>
          <w:rFonts w:ascii="Times New Roman"/>
          <w:b w:val="false"/>
          <w:i w:val="false"/>
          <w:color w:val="000000"/>
          <w:sz w:val="28"/>
        </w:rPr>
        <w:t>
      БҒМ – Қазақстан Республикасы Білім және ғылым министрлігі</w:t>
      </w:r>
      <w:r>
        <w:br/>
      </w:r>
      <w:r>
        <w:rPr>
          <w:rFonts w:ascii="Times New Roman"/>
          <w:b w:val="false"/>
          <w:i w:val="false"/>
          <w:color w:val="000000"/>
          <w:sz w:val="28"/>
        </w:rPr>
        <w:t>
      ДСМ – Қазақстан Республикасының Денсаулық сақтау министрлігі</w:t>
      </w:r>
      <w:r>
        <w:br/>
      </w:r>
      <w:r>
        <w:rPr>
          <w:rFonts w:ascii="Times New Roman"/>
          <w:b w:val="false"/>
          <w:i w:val="false"/>
          <w:color w:val="000000"/>
          <w:sz w:val="28"/>
        </w:rPr>
        <w:t>
      Еңбекмині – Қазақстан Республикасының Еңбек және халықты әлеуметтік қорғау министрлігі;</w:t>
      </w:r>
      <w:r>
        <w:br/>
      </w:r>
      <w:r>
        <w:rPr>
          <w:rFonts w:ascii="Times New Roman"/>
          <w:b w:val="false"/>
          <w:i w:val="false"/>
          <w:color w:val="000000"/>
          <w:sz w:val="28"/>
        </w:rPr>
        <w:t>
      АҚДМ – Қазақстан Республикасының Ақпарат және қоғамдық даму министрлігі</w:t>
      </w:r>
      <w:r>
        <w:br/>
      </w:r>
      <w:r>
        <w:rPr>
          <w:rFonts w:ascii="Times New Roman"/>
          <w:b w:val="false"/>
          <w:i w:val="false"/>
          <w:color w:val="000000"/>
          <w:sz w:val="28"/>
        </w:rPr>
        <w:t>
      ЦДИАӨМ – Қазақстан Республикасының Цифрлық даму, инновациялар және аэроғарыш өнеркәсібі министрлігі</w:t>
      </w:r>
      <w:r>
        <w:br/>
      </w:r>
      <w:r>
        <w:rPr>
          <w:rFonts w:ascii="Times New Roman"/>
          <w:b w:val="false"/>
          <w:i w:val="false"/>
          <w:color w:val="000000"/>
          <w:sz w:val="28"/>
        </w:rPr>
        <w:t>
      ИИДМ – Қазақстан Республикасының Индустрия және инфрақұрылымдық даму министрлігі</w:t>
      </w:r>
      <w:r>
        <w:br/>
      </w:r>
      <w:r>
        <w:rPr>
          <w:rFonts w:ascii="Times New Roman"/>
          <w:b w:val="false"/>
          <w:i w:val="false"/>
          <w:color w:val="000000"/>
          <w:sz w:val="28"/>
        </w:rPr>
        <w:t>
      Қаржымині – Қазақстан Республикасы Қаржы министрлігі</w:t>
      </w:r>
      <w:r>
        <w:br/>
      </w:r>
      <w:r>
        <w:rPr>
          <w:rFonts w:ascii="Times New Roman"/>
          <w:b w:val="false"/>
          <w:i w:val="false"/>
          <w:color w:val="000000"/>
          <w:sz w:val="28"/>
        </w:rPr>
        <w:t>
      Қорғанысмині – Қазақстан Республикасы Қорғаныс министрлігі</w:t>
      </w:r>
      <w:r>
        <w:br/>
      </w:r>
      <w:r>
        <w:rPr>
          <w:rFonts w:ascii="Times New Roman"/>
          <w:b w:val="false"/>
          <w:i w:val="false"/>
          <w:color w:val="000000"/>
          <w:sz w:val="28"/>
        </w:rPr>
        <w:t>
      МСМ – Қазақстан Республикасы Мәдениет және спорт министрлігі</w:t>
      </w:r>
      <w:r>
        <w:br/>
      </w:r>
      <w:r>
        <w:rPr>
          <w:rFonts w:ascii="Times New Roman"/>
          <w:b w:val="false"/>
          <w:i w:val="false"/>
          <w:color w:val="000000"/>
          <w:sz w:val="28"/>
        </w:rPr>
        <w:t>
      ҰЭМ – Қазақстан Республикасы Ұлттық экономика министрлігі</w:t>
      </w:r>
      <w:r>
        <w:br/>
      </w:r>
      <w:r>
        <w:rPr>
          <w:rFonts w:ascii="Times New Roman"/>
          <w:b w:val="false"/>
          <w:i w:val="false"/>
          <w:color w:val="000000"/>
          <w:sz w:val="28"/>
        </w:rPr>
        <w:t>
      ЭМ – Қазақстан Республикасы Энергетика министрлігі</w:t>
      </w:r>
      <w:r>
        <w:br/>
      </w:r>
      <w:r>
        <w:rPr>
          <w:rFonts w:ascii="Times New Roman"/>
          <w:b w:val="false"/>
          <w:i w:val="false"/>
          <w:color w:val="000000"/>
          <w:sz w:val="28"/>
        </w:rPr>
        <w:t>
      СІМ – Қазақстан Республикасы Сыртқы істер министрлігі</w:t>
      </w:r>
      <w:r>
        <w:br/>
      </w:r>
      <w:r>
        <w:rPr>
          <w:rFonts w:ascii="Times New Roman"/>
          <w:b w:val="false"/>
          <w:i w:val="false"/>
          <w:color w:val="000000"/>
          <w:sz w:val="28"/>
        </w:rPr>
        <w:t>
      ІІМ – Қазақстан Республикасы Ішкі істер министрлігі</w:t>
      </w:r>
      <w:r>
        <w:br/>
      </w:r>
      <w:r>
        <w:rPr>
          <w:rFonts w:ascii="Times New Roman"/>
          <w:b w:val="false"/>
          <w:i w:val="false"/>
          <w:color w:val="000000"/>
          <w:sz w:val="28"/>
        </w:rPr>
        <w:t>
      МҚІА – Қазақстан Республикасының Мемлекеттік қызмет істері агенттігі</w:t>
      </w:r>
      <w:r>
        <w:br/>
      </w:r>
      <w:r>
        <w:rPr>
          <w:rFonts w:ascii="Times New Roman"/>
          <w:b w:val="false"/>
          <w:i w:val="false"/>
          <w:color w:val="000000"/>
          <w:sz w:val="28"/>
        </w:rPr>
        <w:t>
      ҰБ – Қазақстан Республикасының Ұлттық Банкі</w:t>
      </w:r>
      <w:r>
        <w:br/>
      </w:r>
      <w:r>
        <w:rPr>
          <w:rFonts w:ascii="Times New Roman"/>
          <w:b w:val="false"/>
          <w:i w:val="false"/>
          <w:color w:val="000000"/>
          <w:sz w:val="28"/>
        </w:rPr>
        <w:t>
      БП ҚСАЕК – Қазақстан Республикасы Бас прокуратурасының Құқықтық статистика және арнайы есепке алу жөніндегі комитеті</w:t>
      </w:r>
      <w:r>
        <w:br/>
      </w:r>
      <w:r>
        <w:rPr>
          <w:rFonts w:ascii="Times New Roman"/>
          <w:b w:val="false"/>
          <w:i w:val="false"/>
          <w:color w:val="000000"/>
          <w:sz w:val="28"/>
        </w:rPr>
        <w:t>
      ДСӘДМ МФҚБК – Қазақстан Республикасы Денсаулық сақтау және әлеуметтік даму министрлігінің Медициналық және фармацевтикалық қызметті бақылау комитеті</w:t>
      </w:r>
      <w:r>
        <w:br/>
      </w:r>
      <w:r>
        <w:rPr>
          <w:rFonts w:ascii="Times New Roman"/>
          <w:b w:val="false"/>
          <w:i w:val="false"/>
          <w:color w:val="000000"/>
          <w:sz w:val="28"/>
        </w:rPr>
        <w:t>
      ҰҚК – Қазақстан Республикасы Ұлттық қауіпсіздік комитеті</w:t>
      </w:r>
      <w:r>
        <w:br/>
      </w:r>
      <w:r>
        <w:rPr>
          <w:rFonts w:ascii="Times New Roman"/>
          <w:b w:val="false"/>
          <w:i w:val="false"/>
          <w:color w:val="000000"/>
          <w:sz w:val="28"/>
        </w:rPr>
        <w:t>
      ЖССҚҚД – Қазақстан Республикасы Жоғарғы Соты жанындағы Соттардың қызметін қамтамасыз ету департаменті (Қазақстан Республикасы Жоғарғы Сотының аппараты</w:t>
      </w:r>
      <w:r>
        <w:br/>
      </w:r>
      <w:r>
        <w:rPr>
          <w:rFonts w:ascii="Times New Roman"/>
          <w:b w:val="false"/>
          <w:i w:val="false"/>
          <w:color w:val="000000"/>
          <w:sz w:val="28"/>
        </w:rPr>
        <w:t>
      БЖЗҚ – Бірыңғай жинақтаушы зейнетақы қоры</w:t>
      </w:r>
      <w:r>
        <w:br/>
      </w:r>
      <w:r>
        <w:rPr>
          <w:rFonts w:ascii="Times New Roman"/>
          <w:b w:val="false"/>
          <w:i w:val="false"/>
          <w:color w:val="000000"/>
          <w:sz w:val="28"/>
        </w:rPr>
        <w:t>
      ЖАО – жергілікті атқарушы органдар</w:t>
      </w:r>
      <w:r>
        <w:br/>
      </w:r>
      <w:r>
        <w:rPr>
          <w:rFonts w:ascii="Times New Roman"/>
          <w:b w:val="false"/>
          <w:i w:val="false"/>
          <w:color w:val="000000"/>
          <w:sz w:val="28"/>
        </w:rPr>
        <w:t>
      Мемлекеттік корпорация – "Азаматтарға арналған үкімет" мемлекеттік корпорациясы" коммерциялық емес акционерлік қоғамы</w:t>
      </w:r>
      <w:r>
        <w:br/>
      </w:r>
      <w:r>
        <w:rPr>
          <w:rFonts w:ascii="Times New Roman"/>
          <w:b w:val="false"/>
          <w:i w:val="false"/>
          <w:color w:val="000000"/>
          <w:sz w:val="28"/>
        </w:rPr>
        <w:t>
      МБА – Қазақстан Республикасының Президенті жанындағы Мемлекеттік басқару академиясы</w:t>
      </w:r>
      <w:r>
        <w:br/>
      </w:r>
      <w:r>
        <w:rPr>
          <w:rFonts w:ascii="Times New Roman"/>
          <w:b w:val="false"/>
          <w:i w:val="false"/>
          <w:color w:val="000000"/>
          <w:sz w:val="28"/>
        </w:rPr>
        <w:t>
      АҚ – акционерлік қоғам</w:t>
      </w:r>
      <w:r>
        <w:br/>
      </w:r>
      <w:r>
        <w:rPr>
          <w:rFonts w:ascii="Times New Roman"/>
          <w:b w:val="false"/>
          <w:i w:val="false"/>
          <w:color w:val="000000"/>
          <w:sz w:val="28"/>
        </w:rPr>
        <w:t>
      РММ – республикалық мемлекеттік мекеме</w:t>
      </w:r>
      <w:r>
        <w:br/>
      </w:r>
      <w:r>
        <w:rPr>
          <w:rFonts w:ascii="Times New Roman"/>
          <w:b w:val="false"/>
          <w:i w:val="false"/>
          <w:color w:val="000000"/>
          <w:sz w:val="28"/>
        </w:rPr>
        <w:t>
      РМК – республикалық мемлекеттік кәсіпорын</w:t>
      </w:r>
      <w:r>
        <w:br/>
      </w:r>
      <w:r>
        <w:rPr>
          <w:rFonts w:ascii="Times New Roman"/>
          <w:b w:val="false"/>
          <w:i w:val="false"/>
          <w:color w:val="000000"/>
          <w:sz w:val="28"/>
        </w:rPr>
        <w:t>
      ШЖҚ РМК – шаруашылық жүргізу құқығындағы республикалық мемлекеттік кәсіпорын</w:t>
      </w:r>
      <w:r>
        <w:br/>
      </w:r>
      <w:r>
        <w:rPr>
          <w:rFonts w:ascii="Times New Roman"/>
          <w:b w:val="false"/>
          <w:i w:val="false"/>
          <w:color w:val="000000"/>
          <w:sz w:val="28"/>
        </w:rPr>
        <w:t>
      РМҚК - республикалық мемлекеттік қазыналық кәсіпорын</w:t>
      </w:r>
      <w:r>
        <w:br/>
      </w:r>
      <w:r>
        <w:rPr>
          <w:rFonts w:ascii="Times New Roman"/>
          <w:b w:val="false"/>
          <w:i w:val="false"/>
          <w:color w:val="000000"/>
          <w:sz w:val="28"/>
        </w:rPr>
        <w:t>
      КММ – коммуналдық мемлекеттік мекеме</w:t>
      </w:r>
      <w:r>
        <w:br/>
      </w:r>
      <w:r>
        <w:rPr>
          <w:rFonts w:ascii="Times New Roman"/>
          <w:b w:val="false"/>
          <w:i w:val="false"/>
          <w:color w:val="000000"/>
          <w:sz w:val="28"/>
        </w:rPr>
        <w:t>
      БАҚ – бұқаралық ақпарат құралдары</w:t>
      </w:r>
      <w:r>
        <w:br/>
      </w:r>
      <w:r>
        <w:rPr>
          <w:rFonts w:ascii="Times New Roman"/>
          <w:b w:val="false"/>
          <w:i w:val="false"/>
          <w:color w:val="000000"/>
          <w:sz w:val="28"/>
        </w:rPr>
        <w:t>
      ЭГТРМ – Қазақстан Республикасының Экология, геология және табиғи ресурстар министрлігі</w:t>
      </w:r>
      <w:r>
        <w:br/>
      </w:r>
      <w:r>
        <w:rPr>
          <w:rFonts w:ascii="Times New Roman"/>
          <w:b w:val="false"/>
          <w:i w:val="false"/>
          <w:color w:val="000000"/>
          <w:sz w:val="28"/>
        </w:rPr>
        <w:t>
      СИМ – Қазақстан Республикасының Сауда және интеграция министрлігі.</w:t>
      </w:r>
      <w:r>
        <w:br/>
      </w:r>
      <w:r>
        <w:rPr>
          <w:rFonts w:ascii="Times New Roman"/>
          <w:b w:val="false"/>
          <w:i w:val="false"/>
          <w:color w:val="000000"/>
          <w:sz w:val="28"/>
        </w:rPr>
        <w:t>
      ҚНРДА – Қазақстан Республикасының Қаржы нарығын реттеу мен дамыту бойынша агенттігі</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